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B13" w:rsidRPr="0083738F" w:rsidRDefault="00DB1B13" w:rsidP="000C2C2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83738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DB1B13" w:rsidRPr="0083738F" w:rsidRDefault="00DB1B13" w:rsidP="000C2C24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DB1B13" w:rsidRPr="0083738F" w:rsidRDefault="008D3475" w:rsidP="005A6BA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8D347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07pt;margin-top:8.4pt;width:62.25pt;height:39pt;z-index:1;visibility:visible;mso-wrap-distance-left:0;mso-wrap-distance-right:0" filled="t">
            <v:imagedata r:id="rId7" o:title=""/>
            <w10:wrap type="square"/>
          </v:shape>
        </w:pict>
      </w:r>
    </w:p>
    <w:p w:rsidR="00DB1B13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B1B13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B1B13" w:rsidRPr="0083738F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B1B13" w:rsidRPr="005A5B1A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DB1B13" w:rsidRPr="005A5B1A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ПОВОРИНСКОГО МУНИЦИПАЛЬНОГО РАЙОНА</w:t>
      </w:r>
    </w:p>
    <w:p w:rsidR="00DB1B13" w:rsidRPr="005A5B1A" w:rsidRDefault="00DB1B13" w:rsidP="005A6BA0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DB1B13" w:rsidRPr="005A5B1A" w:rsidRDefault="00DB1B13" w:rsidP="005A6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B1B13" w:rsidRPr="005A5B1A" w:rsidRDefault="00DB1B13" w:rsidP="005A6B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DB1B13" w:rsidRDefault="00DB1B13" w:rsidP="00F07C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DB1B13" w:rsidRPr="00093D4A" w:rsidRDefault="00DB1B13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076174">
        <w:rPr>
          <w:rFonts w:ascii="Times New Roman" w:hAnsi="Times New Roman" w:cs="Times New Roman"/>
          <w:sz w:val="28"/>
          <w:szCs w:val="28"/>
          <w:lang w:eastAsia="ru-RU"/>
        </w:rPr>
        <w:t xml:space="preserve">29.05.2024 </w:t>
      </w:r>
      <w:r w:rsidRPr="005A5B1A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076174">
        <w:rPr>
          <w:rFonts w:ascii="Times New Roman" w:hAnsi="Times New Roman" w:cs="Times New Roman"/>
          <w:sz w:val="28"/>
          <w:szCs w:val="28"/>
          <w:lang w:eastAsia="ru-RU"/>
        </w:rPr>
        <w:t>353</w:t>
      </w:r>
    </w:p>
    <w:p w:rsidR="00DB1B13" w:rsidRPr="00D71FE7" w:rsidRDefault="00DB1B13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6204"/>
        <w:gridCol w:w="3651"/>
      </w:tblGrid>
      <w:tr w:rsidR="00DB1B13" w:rsidRPr="007D7A95">
        <w:tc>
          <w:tcPr>
            <w:tcW w:w="6204" w:type="dxa"/>
          </w:tcPr>
          <w:p w:rsidR="00DB1B13" w:rsidRPr="007D7A95" w:rsidRDefault="00DB1B13" w:rsidP="007D7A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</w:t>
            </w:r>
          </w:p>
          <w:p w:rsidR="00DB1B13" w:rsidRPr="007D7A95" w:rsidRDefault="00DB1B13" w:rsidP="007D7A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B1B13" w:rsidRPr="007D7A95" w:rsidRDefault="00DB1B13" w:rsidP="007D7A9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района Воронежской области от 23.12.2013 N 1128 "Об утверждении муниципальной Программы 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>Поворинского</w:t>
            </w:r>
            <w:proofErr w:type="spellEnd"/>
            <w:r w:rsidRPr="007D7A9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района"</w:t>
            </w:r>
          </w:p>
          <w:p w:rsidR="00DB1B13" w:rsidRPr="007D7A95" w:rsidRDefault="00DB1B13" w:rsidP="007D7A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1" w:type="dxa"/>
          </w:tcPr>
          <w:p w:rsidR="00DB1B13" w:rsidRPr="007D7A95" w:rsidRDefault="00DB1B13" w:rsidP="007D7A9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B1B13" w:rsidRPr="005A5B1A" w:rsidRDefault="00DB1B13" w:rsidP="008A2D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1B13" w:rsidRPr="00E62EA4" w:rsidRDefault="00DB1B13" w:rsidP="008A2D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EA4"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B2023A">
        <w:rPr>
          <w:rFonts w:ascii="Times New Roman" w:hAnsi="Times New Roman" w:cs="Times New Roman"/>
          <w:sz w:val="28"/>
          <w:szCs w:val="28"/>
        </w:rPr>
        <w:t>е</w:t>
      </w:r>
      <w:r w:rsidRPr="00E62EA4">
        <w:rPr>
          <w:rFonts w:ascii="Times New Roman" w:hAnsi="Times New Roman" w:cs="Times New Roman"/>
          <w:sz w:val="28"/>
          <w:szCs w:val="28"/>
        </w:rPr>
        <w:t xml:space="preserve">м Совета народных депутатов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0C2215">
        <w:rPr>
          <w:rFonts w:ascii="Times New Roman" w:hAnsi="Times New Roman" w:cs="Times New Roman"/>
          <w:sz w:val="28"/>
          <w:szCs w:val="28"/>
        </w:rPr>
        <w:t>26</w:t>
      </w:r>
      <w:r w:rsidRPr="00E62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2023A">
        <w:rPr>
          <w:rFonts w:ascii="Times New Roman" w:hAnsi="Times New Roman" w:cs="Times New Roman"/>
          <w:sz w:val="28"/>
          <w:szCs w:val="28"/>
        </w:rPr>
        <w:t>4</w:t>
      </w:r>
      <w:r w:rsidRPr="00E62EA4">
        <w:rPr>
          <w:rFonts w:ascii="Times New Roman" w:hAnsi="Times New Roman" w:cs="Times New Roman"/>
          <w:sz w:val="28"/>
          <w:szCs w:val="28"/>
        </w:rPr>
        <w:t>.202</w:t>
      </w:r>
      <w:r w:rsidR="000C2215">
        <w:rPr>
          <w:rFonts w:ascii="Times New Roman" w:hAnsi="Times New Roman" w:cs="Times New Roman"/>
          <w:sz w:val="28"/>
          <w:szCs w:val="28"/>
        </w:rPr>
        <w:t>4</w:t>
      </w:r>
      <w:r w:rsidRPr="00E6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EA4">
        <w:rPr>
          <w:rFonts w:ascii="Times New Roman" w:hAnsi="Times New Roman" w:cs="Times New Roman"/>
          <w:sz w:val="28"/>
          <w:szCs w:val="28"/>
        </w:rPr>
        <w:t xml:space="preserve">N </w:t>
      </w:r>
      <w:r w:rsidR="000C2215">
        <w:rPr>
          <w:rFonts w:ascii="Times New Roman" w:hAnsi="Times New Roman" w:cs="Times New Roman"/>
          <w:sz w:val="28"/>
          <w:szCs w:val="28"/>
        </w:rPr>
        <w:t>97</w:t>
      </w:r>
      <w:r w:rsidRPr="00E62EA4">
        <w:rPr>
          <w:rFonts w:ascii="Times New Roman" w:hAnsi="Times New Roman" w:cs="Times New Roman"/>
          <w:sz w:val="28"/>
          <w:szCs w:val="28"/>
        </w:rPr>
        <w:t xml:space="preserve"> "О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решение  </w:t>
      </w:r>
      <w:r w:rsidRPr="00E62EA4">
        <w:rPr>
          <w:rFonts w:ascii="Times New Roman" w:hAnsi="Times New Roman" w:cs="Times New Roman"/>
          <w:sz w:val="28"/>
          <w:szCs w:val="28"/>
        </w:rPr>
        <w:t xml:space="preserve">Совета народных депутатов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0C2215">
        <w:rPr>
          <w:rFonts w:ascii="Times New Roman" w:hAnsi="Times New Roman" w:cs="Times New Roman"/>
          <w:sz w:val="28"/>
          <w:szCs w:val="28"/>
        </w:rPr>
        <w:t>5</w:t>
      </w:r>
      <w:r w:rsidRPr="00E62EA4">
        <w:rPr>
          <w:rFonts w:ascii="Times New Roman" w:hAnsi="Times New Roman" w:cs="Times New Roman"/>
          <w:sz w:val="28"/>
          <w:szCs w:val="28"/>
        </w:rPr>
        <w:t>.12.202</w:t>
      </w:r>
      <w:r w:rsidR="000C2215">
        <w:rPr>
          <w:rFonts w:ascii="Times New Roman" w:hAnsi="Times New Roman" w:cs="Times New Roman"/>
          <w:sz w:val="28"/>
          <w:szCs w:val="28"/>
        </w:rPr>
        <w:t>3</w:t>
      </w:r>
      <w:r w:rsidRPr="00E62EA4">
        <w:rPr>
          <w:rFonts w:ascii="Times New Roman" w:hAnsi="Times New Roman" w:cs="Times New Roman"/>
          <w:sz w:val="28"/>
          <w:szCs w:val="28"/>
        </w:rPr>
        <w:t xml:space="preserve">  № </w:t>
      </w:r>
      <w:r w:rsidR="000C2215">
        <w:rPr>
          <w:rFonts w:ascii="Times New Roman" w:hAnsi="Times New Roman" w:cs="Times New Roman"/>
          <w:sz w:val="28"/>
          <w:szCs w:val="28"/>
        </w:rPr>
        <w:t>9</w:t>
      </w:r>
      <w:r w:rsidRPr="00E62EA4">
        <w:rPr>
          <w:rFonts w:ascii="Times New Roman" w:hAnsi="Times New Roman" w:cs="Times New Roman"/>
          <w:sz w:val="28"/>
          <w:szCs w:val="28"/>
        </w:rPr>
        <w:t xml:space="preserve">8 "О бюджете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0C2215">
        <w:rPr>
          <w:rFonts w:ascii="Times New Roman" w:hAnsi="Times New Roman" w:cs="Times New Roman"/>
          <w:sz w:val="28"/>
          <w:szCs w:val="28"/>
        </w:rPr>
        <w:t>4</w:t>
      </w:r>
      <w:r w:rsidRPr="00E62EA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0C2215">
        <w:rPr>
          <w:rFonts w:ascii="Times New Roman" w:hAnsi="Times New Roman" w:cs="Times New Roman"/>
          <w:sz w:val="28"/>
          <w:szCs w:val="28"/>
        </w:rPr>
        <w:t>5</w:t>
      </w:r>
      <w:r w:rsidRPr="00E62EA4">
        <w:rPr>
          <w:rFonts w:ascii="Times New Roman" w:hAnsi="Times New Roman" w:cs="Times New Roman"/>
          <w:sz w:val="28"/>
          <w:szCs w:val="28"/>
        </w:rPr>
        <w:t xml:space="preserve"> и 202</w:t>
      </w:r>
      <w:r w:rsidR="000C2215">
        <w:rPr>
          <w:rFonts w:ascii="Times New Roman" w:hAnsi="Times New Roman" w:cs="Times New Roman"/>
          <w:sz w:val="28"/>
          <w:szCs w:val="28"/>
        </w:rPr>
        <w:t>6</w:t>
      </w:r>
      <w:r w:rsidRPr="00E62EA4">
        <w:rPr>
          <w:rFonts w:ascii="Times New Roman" w:hAnsi="Times New Roman" w:cs="Times New Roman"/>
          <w:sz w:val="28"/>
          <w:szCs w:val="28"/>
        </w:rPr>
        <w:t xml:space="preserve"> годов"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2EA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DB1B13" w:rsidRDefault="00DB1B13" w:rsidP="008A2DE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2EA4">
        <w:rPr>
          <w:rFonts w:ascii="Times New Roman" w:hAnsi="Times New Roman" w:cs="Times New Roman"/>
          <w:sz w:val="28"/>
          <w:szCs w:val="28"/>
        </w:rPr>
        <w:t>1.</w:t>
      </w:r>
      <w:r w:rsidR="0083738F">
        <w:rPr>
          <w:rFonts w:ascii="Times New Roman" w:hAnsi="Times New Roman" w:cs="Times New Roman"/>
          <w:sz w:val="28"/>
          <w:szCs w:val="28"/>
        </w:rPr>
        <w:t xml:space="preserve"> Внести в постановление администрации </w:t>
      </w:r>
      <w:proofErr w:type="spellStart"/>
      <w:r w:rsidR="0083738F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83738F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785FC2">
        <w:rPr>
          <w:rFonts w:ascii="Times New Roman" w:hAnsi="Times New Roman" w:cs="Times New Roman"/>
          <w:sz w:val="28"/>
          <w:szCs w:val="28"/>
        </w:rPr>
        <w:t xml:space="preserve"> </w:t>
      </w:r>
      <w:r w:rsidR="00785FC2" w:rsidRPr="007D7A95">
        <w:rPr>
          <w:rFonts w:ascii="Times New Roman" w:hAnsi="Times New Roman" w:cs="Times New Roman"/>
          <w:sz w:val="28"/>
          <w:szCs w:val="28"/>
        </w:rPr>
        <w:t>от 23.12.2013 N 1128 "Об утверждении муниципальной Программы</w:t>
      </w:r>
      <w:r w:rsidR="00785FC2" w:rsidRPr="00E62EA4">
        <w:rPr>
          <w:rFonts w:ascii="Times New Roman" w:hAnsi="Times New Roman" w:cs="Times New Roman"/>
          <w:sz w:val="28"/>
          <w:szCs w:val="28"/>
        </w:rPr>
        <w:t xml:space="preserve"> </w:t>
      </w:r>
      <w:r w:rsidRPr="00E62EA4">
        <w:rPr>
          <w:rFonts w:ascii="Times New Roman" w:hAnsi="Times New Roman" w:cs="Times New Roman"/>
          <w:sz w:val="28"/>
          <w:szCs w:val="28"/>
        </w:rPr>
        <w:t xml:space="preserve">"Управление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E62EA4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</w:rPr>
        <w:t xml:space="preserve"> муниципального района" </w:t>
      </w:r>
      <w:r w:rsidR="00785FC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85FC2" w:rsidRDefault="00785FC2" w:rsidP="008A2DE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В </w:t>
      </w:r>
      <w:r w:rsidR="00240029">
        <w:rPr>
          <w:rFonts w:ascii="Times New Roman" w:hAnsi="Times New Roman" w:cs="Times New Roman"/>
          <w:sz w:val="28"/>
          <w:szCs w:val="28"/>
        </w:rPr>
        <w:t>паспорте муниципальной программы строку</w:t>
      </w:r>
      <w:proofErr w:type="gramStart"/>
      <w:r w:rsidR="0024002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0029">
        <w:rPr>
          <w:rFonts w:ascii="Times New Roman" w:hAnsi="Times New Roman" w:cs="Times New Roman"/>
          <w:sz w:val="28"/>
          <w:szCs w:val="28"/>
        </w:rPr>
        <w:t xml:space="preserve"> </w:t>
      </w:r>
      <w:r w:rsidR="00240029" w:rsidRPr="00240029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58041B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5629A5" w:rsidRDefault="005629A5" w:rsidP="008A2DE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p w:rsidR="0058041B" w:rsidRPr="00240029" w:rsidRDefault="0058041B" w:rsidP="008A2DE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9"/>
        <w:gridCol w:w="799"/>
        <w:gridCol w:w="1800"/>
        <w:gridCol w:w="1984"/>
        <w:gridCol w:w="2619"/>
      </w:tblGrid>
      <w:tr w:rsidR="0058041B" w:rsidRPr="007D7A95">
        <w:trPr>
          <w:trHeight w:val="2025"/>
        </w:trPr>
        <w:tc>
          <w:tcPr>
            <w:tcW w:w="2369" w:type="dxa"/>
            <w:vMerge w:val="restart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202" w:type="dxa"/>
            <w:gridSpan w:val="4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муниципальной программы составляет –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946800,5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областного бюджета  -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237931,0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средства бюджета муниципального района составляет –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708869,5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подпрограмм из средств бюджета муниципального района составляет: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1. Управление муниципальными финансами –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21809,8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 средства областного бюджета -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4097,3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уб., средства бюджета муниципального района –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17712,9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2. Обеспечение реализации муниципальной программы – 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106157,6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бюджета муниципального района – </w:t>
            </w:r>
            <w:r w:rsidR="008203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6157</w:t>
            </w:r>
            <w:r w:rsidR="008203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3. Создание условий для эффективного и ответственного управления муниципальными финансами, повышения устойчивости бюджетов поселений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Поворинского</w:t>
            </w:r>
            <w:proofErr w:type="spell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–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818833,1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областного бюджета – 2</w:t>
            </w:r>
            <w:r w:rsidR="008203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3833,7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рублей, средства бюджета муниципального района – </w:t>
            </w:r>
            <w:r w:rsidR="00656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4999</w:t>
            </w:r>
            <w:r w:rsidR="006564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65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Объем бюджетных ассигнований на реализацию муниципальной программы по годам составляет (тыс. руб.):</w:t>
            </w:r>
          </w:p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tabs>
                <w:tab w:val="left" w:pos="1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</w:t>
            </w:r>
            <w:proofErr w:type="gramStart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айона</w:t>
            </w:r>
            <w:proofErr w:type="spellEnd"/>
          </w:p>
        </w:tc>
      </w:tr>
      <w:tr w:rsidR="0058041B" w:rsidRPr="007D7A95">
        <w:trPr>
          <w:trHeight w:val="165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34294,6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15640,5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18654,1</w:t>
            </w:r>
          </w:p>
        </w:tc>
      </w:tr>
      <w:tr w:rsidR="0058041B" w:rsidRPr="007D7A95">
        <w:trPr>
          <w:trHeight w:val="165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56647,3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8694,8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47952,5</w:t>
            </w:r>
          </w:p>
        </w:tc>
      </w:tr>
      <w:tr w:rsidR="0058041B" w:rsidRPr="007D7A95">
        <w:trPr>
          <w:trHeight w:val="21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124800,2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55747,2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69053,0</w:t>
            </w:r>
          </w:p>
        </w:tc>
      </w:tr>
      <w:tr w:rsidR="0058041B" w:rsidRPr="007D7A95">
        <w:trPr>
          <w:trHeight w:val="24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131492,1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77770,7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53721,4</w:t>
            </w:r>
          </w:p>
        </w:tc>
      </w:tr>
      <w:tr w:rsidR="0058041B" w:rsidRPr="007D7A95">
        <w:trPr>
          <w:trHeight w:val="27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42485,4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6178,7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36306,7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59354,5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5883,6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53470,9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74969,6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5954,0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69015,6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00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102335,5</w:t>
            </w:r>
          </w:p>
        </w:tc>
        <w:tc>
          <w:tcPr>
            <w:tcW w:w="1984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6998,4</w:t>
            </w:r>
          </w:p>
        </w:tc>
        <w:tc>
          <w:tcPr>
            <w:tcW w:w="261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95337,1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800" w:type="dxa"/>
          </w:tcPr>
          <w:p w:rsidR="0058041B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106247,4</w:t>
            </w:r>
          </w:p>
        </w:tc>
        <w:tc>
          <w:tcPr>
            <w:tcW w:w="1984" w:type="dxa"/>
          </w:tcPr>
          <w:p w:rsidR="0058041B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17649,1</w:t>
            </w:r>
          </w:p>
        </w:tc>
        <w:tc>
          <w:tcPr>
            <w:tcW w:w="2619" w:type="dxa"/>
          </w:tcPr>
          <w:p w:rsidR="0058041B" w:rsidRPr="005A5B1A" w:rsidRDefault="00656442" w:rsidP="00656442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88598,3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800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61325,7</w:t>
            </w:r>
          </w:p>
        </w:tc>
        <w:tc>
          <w:tcPr>
            <w:tcW w:w="1984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7579,8</w:t>
            </w:r>
          </w:p>
        </w:tc>
        <w:tc>
          <w:tcPr>
            <w:tcW w:w="2619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53745,9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800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69057,3</w:t>
            </w:r>
          </w:p>
        </w:tc>
        <w:tc>
          <w:tcPr>
            <w:tcW w:w="1984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2619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61532,9</w:t>
            </w:r>
          </w:p>
        </w:tc>
      </w:tr>
      <w:tr w:rsidR="0058041B" w:rsidRPr="007D7A95">
        <w:trPr>
          <w:trHeight w:val="330"/>
        </w:trPr>
        <w:tc>
          <w:tcPr>
            <w:tcW w:w="2369" w:type="dxa"/>
            <w:vMerge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58041B" w:rsidRPr="005A5B1A" w:rsidRDefault="0058041B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00" w:type="dxa"/>
          </w:tcPr>
          <w:p w:rsidR="0058041B" w:rsidRPr="005A5B1A" w:rsidRDefault="0048651C" w:rsidP="00656442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21288,3</w:t>
            </w:r>
          </w:p>
        </w:tc>
        <w:tc>
          <w:tcPr>
            <w:tcW w:w="1984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2619" w:type="dxa"/>
          </w:tcPr>
          <w:p w:rsidR="0058041B" w:rsidRPr="005A5B1A" w:rsidRDefault="0048651C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15579,9</w:t>
            </w:r>
          </w:p>
        </w:tc>
      </w:tr>
      <w:tr w:rsidR="00656442" w:rsidRPr="007D7A95">
        <w:trPr>
          <w:trHeight w:val="330"/>
        </w:trPr>
        <w:tc>
          <w:tcPr>
            <w:tcW w:w="2369" w:type="dxa"/>
            <w:vMerge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00" w:type="dxa"/>
          </w:tcPr>
          <w:p w:rsidR="00656442" w:rsidRPr="005A5B1A" w:rsidRDefault="0048651C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22748,2</w:t>
            </w:r>
          </w:p>
        </w:tc>
        <w:tc>
          <w:tcPr>
            <w:tcW w:w="1984" w:type="dxa"/>
          </w:tcPr>
          <w:p w:rsidR="00656442" w:rsidRPr="005A5B1A" w:rsidRDefault="0048651C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2619" w:type="dxa"/>
          </w:tcPr>
          <w:p w:rsidR="00656442" w:rsidRPr="005A5B1A" w:rsidRDefault="0048651C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16837,8</w:t>
            </w:r>
          </w:p>
        </w:tc>
      </w:tr>
      <w:tr w:rsidR="00656442" w:rsidRPr="007D7A95">
        <w:trPr>
          <w:trHeight w:val="330"/>
        </w:trPr>
        <w:tc>
          <w:tcPr>
            <w:tcW w:w="2369" w:type="dxa"/>
            <w:vMerge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00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19877,2</w:t>
            </w:r>
          </w:p>
        </w:tc>
        <w:tc>
          <w:tcPr>
            <w:tcW w:w="1984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619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  <w:tr w:rsidR="00656442" w:rsidRPr="007D7A95">
        <w:trPr>
          <w:trHeight w:val="330"/>
        </w:trPr>
        <w:tc>
          <w:tcPr>
            <w:tcW w:w="2369" w:type="dxa"/>
            <w:vMerge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</w:tcPr>
          <w:p w:rsidR="00656442" w:rsidRPr="005A5B1A" w:rsidRDefault="00656442" w:rsidP="00F07C44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5B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800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19877,2</w:t>
            </w:r>
          </w:p>
        </w:tc>
        <w:tc>
          <w:tcPr>
            <w:tcW w:w="1984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619" w:type="dxa"/>
          </w:tcPr>
          <w:p w:rsidR="00656442" w:rsidRPr="005A5B1A" w:rsidRDefault="00656442" w:rsidP="00D67CEE">
            <w:pPr>
              <w:widowControl w:val="0"/>
              <w:shd w:val="clear" w:color="auto" w:fill="FFFFFF"/>
              <w:spacing w:after="0" w:line="317" w:lineRule="exact"/>
              <w:ind w:hanging="2369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</w:tbl>
    <w:p w:rsidR="00DB1B13" w:rsidRDefault="005629A5" w:rsidP="005629A5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».</w:t>
      </w:r>
    </w:p>
    <w:p w:rsidR="005629A5" w:rsidRPr="005A5B1A" w:rsidRDefault="005629A5" w:rsidP="005629A5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40743" w:rsidRDefault="00D81918" w:rsidP="0044074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91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1.2 </w:t>
      </w:r>
      <w:r w:rsidR="00440743" w:rsidRPr="00D81918">
        <w:rPr>
          <w:rFonts w:ascii="Times New Roman" w:hAnsi="Times New Roman" w:cs="Times New Roman"/>
          <w:bCs/>
          <w:sz w:val="28"/>
          <w:szCs w:val="28"/>
          <w:lang w:eastAsia="ru-RU"/>
        </w:rPr>
        <w:t>В паспорте подпрограммы</w:t>
      </w:r>
      <w:r w:rsidR="004407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440743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9C7163" w:rsidRPr="009C7163">
        <w:rPr>
          <w:rFonts w:ascii="Times New Roman" w:hAnsi="Times New Roman" w:cs="Times New Roman"/>
          <w:bCs/>
          <w:sz w:val="28"/>
          <w:szCs w:val="28"/>
          <w:lang w:eastAsia="ru-RU"/>
        </w:rPr>
        <w:t>Обеспечение реализации муниципальной программы</w:t>
      </w:r>
      <w:r w:rsidR="00440743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4407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строку</w:t>
      </w:r>
      <w:proofErr w:type="gramStart"/>
      <w:r w:rsidR="0044074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074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40743">
        <w:rPr>
          <w:rFonts w:ascii="Times New Roman" w:hAnsi="Times New Roman" w:cs="Times New Roman"/>
          <w:sz w:val="28"/>
          <w:szCs w:val="28"/>
        </w:rPr>
        <w:t xml:space="preserve"> </w:t>
      </w:r>
      <w:r w:rsidR="00440743" w:rsidRPr="00240029">
        <w:rPr>
          <w:rFonts w:ascii="Times New Roman" w:hAnsi="Times New Roman" w:cs="Times New Roman"/>
          <w:sz w:val="28"/>
          <w:szCs w:val="28"/>
        </w:rPr>
        <w:t>«</w:t>
      </w:r>
      <w:r w:rsidR="00440743" w:rsidRPr="00240029">
        <w:rPr>
          <w:rFonts w:ascii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440743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9C7163" w:rsidRDefault="009C7163" w:rsidP="0044074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5"/>
        <w:gridCol w:w="2093"/>
        <w:gridCol w:w="2580"/>
        <w:gridCol w:w="2699"/>
      </w:tblGrid>
      <w:tr w:rsidR="009C7163" w:rsidRPr="00ED352D" w:rsidTr="00D67CEE">
        <w:trPr>
          <w:trHeight w:val="2149"/>
        </w:trPr>
        <w:tc>
          <w:tcPr>
            <w:tcW w:w="2375" w:type="dxa"/>
            <w:vMerge w:val="restart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7372" w:type="dxa"/>
            <w:gridSpan w:val="3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подпрограммы из средств бюджета муниципального района составляет – </w:t>
            </w:r>
            <w:r w:rsidR="00B93B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106157,6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руб., в том числе средства бюджета муниципального района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3B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93B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93B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9C7163" w:rsidRPr="00ED352D" w:rsidRDefault="009C7163" w:rsidP="00D67CEE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  <w:p w:rsidR="009C7163" w:rsidRPr="00ED352D" w:rsidRDefault="009C7163" w:rsidP="00D67CEE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C7163" w:rsidRPr="00ED352D" w:rsidRDefault="009C7163" w:rsidP="00D67CEE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widowControl w:val="0"/>
              <w:shd w:val="clear" w:color="auto" w:fill="FFFFFF"/>
              <w:tabs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9C7163" w:rsidRPr="00ED352D" w:rsidTr="00D67CEE">
        <w:trPr>
          <w:trHeight w:val="165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4916,1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4916,1</w:t>
            </w:r>
          </w:p>
        </w:tc>
      </w:tr>
      <w:tr w:rsidR="009C7163" w:rsidRPr="00ED352D" w:rsidTr="00D67CEE">
        <w:trPr>
          <w:trHeight w:val="165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4643,4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4643,4</w:t>
            </w:r>
          </w:p>
        </w:tc>
      </w:tr>
      <w:tr w:rsidR="009C7163" w:rsidRPr="00ED352D" w:rsidTr="00D67CEE">
        <w:trPr>
          <w:trHeight w:val="21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5167,0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5167,0</w:t>
            </w:r>
          </w:p>
        </w:tc>
      </w:tr>
      <w:tr w:rsidR="009C7163" w:rsidRPr="00ED352D" w:rsidTr="00D67CEE">
        <w:trPr>
          <w:trHeight w:val="24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5268,8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5268,8</w:t>
            </w:r>
          </w:p>
        </w:tc>
      </w:tr>
      <w:tr w:rsidR="009C7163" w:rsidRPr="00ED352D" w:rsidTr="00D67CEE">
        <w:trPr>
          <w:trHeight w:val="27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5845,9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5845,9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6354,5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6354,5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6964,5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6964,5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6829,9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6829,9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580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8110,7</w:t>
            </w:r>
          </w:p>
        </w:tc>
        <w:tc>
          <w:tcPr>
            <w:tcW w:w="2699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8110,7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580" w:type="dxa"/>
          </w:tcPr>
          <w:p w:rsidR="009C7163" w:rsidRPr="00ED352D" w:rsidRDefault="00B93B2E" w:rsidP="009C716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9800,9</w:t>
            </w:r>
          </w:p>
        </w:tc>
        <w:tc>
          <w:tcPr>
            <w:tcW w:w="2699" w:type="dxa"/>
          </w:tcPr>
          <w:p w:rsidR="009C7163" w:rsidRPr="00ED352D" w:rsidRDefault="00B93B2E" w:rsidP="009C716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9800,9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580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9299,1</w:t>
            </w:r>
          </w:p>
        </w:tc>
        <w:tc>
          <w:tcPr>
            <w:tcW w:w="2699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9299,1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580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8423,7</w:t>
            </w:r>
          </w:p>
        </w:tc>
        <w:tc>
          <w:tcPr>
            <w:tcW w:w="2699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8423,7</w:t>
            </w:r>
          </w:p>
        </w:tc>
      </w:tr>
      <w:tr w:rsidR="009C7163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9C7163" w:rsidRPr="00ED352D" w:rsidRDefault="009C7163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9C7163" w:rsidRPr="00ED352D" w:rsidRDefault="009C7163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580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9123,7</w:t>
            </w:r>
          </w:p>
        </w:tc>
        <w:tc>
          <w:tcPr>
            <w:tcW w:w="2699" w:type="dxa"/>
          </w:tcPr>
          <w:p w:rsidR="009C7163" w:rsidRPr="00ED352D" w:rsidRDefault="00B93B2E" w:rsidP="00D67CE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9123,7</w:t>
            </w:r>
          </w:p>
        </w:tc>
      </w:tr>
      <w:tr w:rsidR="00F70CC4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F70CC4" w:rsidRPr="00ED352D" w:rsidRDefault="00F70CC4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580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  <w:tc>
          <w:tcPr>
            <w:tcW w:w="2699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</w:tr>
      <w:tr w:rsidR="00F70CC4" w:rsidRPr="00ED352D" w:rsidTr="00D67CEE">
        <w:trPr>
          <w:trHeight w:val="330"/>
        </w:trPr>
        <w:tc>
          <w:tcPr>
            <w:tcW w:w="0" w:type="auto"/>
            <w:vMerge/>
            <w:vAlign w:val="center"/>
          </w:tcPr>
          <w:p w:rsidR="00F70CC4" w:rsidRPr="00ED352D" w:rsidRDefault="00F70CC4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580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  <w:tc>
          <w:tcPr>
            <w:tcW w:w="2699" w:type="dxa"/>
          </w:tcPr>
          <w:p w:rsidR="00F70CC4" w:rsidRPr="00ED352D" w:rsidRDefault="00F70CC4" w:rsidP="004865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7704,7</w:t>
            </w:r>
          </w:p>
        </w:tc>
      </w:tr>
    </w:tbl>
    <w:p w:rsidR="009C7163" w:rsidRDefault="009C7163" w:rsidP="009C7163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9C7163" w:rsidRDefault="009C7163" w:rsidP="009C7163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C7163" w:rsidRDefault="009C7163" w:rsidP="009C7163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пункте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» абзаце втором цифры «10</w:t>
      </w:r>
      <w:r w:rsidR="00B93B2E">
        <w:rPr>
          <w:rFonts w:ascii="Times New Roman" w:hAnsi="Times New Roman" w:cs="Times New Roman"/>
          <w:sz w:val="28"/>
          <w:szCs w:val="28"/>
          <w:lang w:eastAsia="ru-RU"/>
        </w:rPr>
        <w:t>61</w:t>
      </w:r>
      <w:r w:rsidR="007C780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93B2E">
        <w:rPr>
          <w:rFonts w:ascii="Times New Roman" w:hAnsi="Times New Roman" w:cs="Times New Roman"/>
          <w:sz w:val="28"/>
          <w:szCs w:val="28"/>
          <w:lang w:eastAsia="ru-RU"/>
        </w:rPr>
        <w:t>7,6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заменить цифрами «10</w:t>
      </w:r>
      <w:r w:rsidR="00B93B2E">
        <w:rPr>
          <w:rFonts w:ascii="Times New Roman" w:hAnsi="Times New Roman" w:cs="Times New Roman"/>
          <w:sz w:val="28"/>
          <w:szCs w:val="28"/>
          <w:lang w:eastAsia="ru-RU"/>
        </w:rPr>
        <w:t>6157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93B2E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7163" w:rsidRDefault="009C7163" w:rsidP="009C7163">
      <w:pPr>
        <w:widowControl w:val="0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40743" w:rsidRDefault="00440743" w:rsidP="004844E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44E7" w:rsidRDefault="00440743" w:rsidP="004844E7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00A95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44E7" w:rsidRPr="00D81918">
        <w:rPr>
          <w:rFonts w:ascii="Times New Roman" w:hAnsi="Times New Roman" w:cs="Times New Roman"/>
          <w:bCs/>
          <w:sz w:val="28"/>
          <w:szCs w:val="28"/>
          <w:lang w:eastAsia="ru-RU"/>
        </w:rPr>
        <w:t>В паспорте подпрограммы</w:t>
      </w:r>
      <w:r w:rsid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3</w:t>
      </w:r>
      <w:r w:rsidR="004844E7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1B13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4844E7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="004844E7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>Поворинского</w:t>
      </w:r>
      <w:proofErr w:type="spellEnd"/>
      <w:r w:rsidR="004844E7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DB1B13" w:rsidRPr="004844E7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строку</w:t>
      </w:r>
      <w:proofErr w:type="gramStart"/>
      <w:r w:rsidR="004844E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44E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4844E7">
        <w:rPr>
          <w:rFonts w:ascii="Times New Roman" w:hAnsi="Times New Roman" w:cs="Times New Roman"/>
          <w:sz w:val="28"/>
          <w:szCs w:val="28"/>
        </w:rPr>
        <w:t xml:space="preserve"> </w:t>
      </w:r>
      <w:r w:rsidR="004844E7" w:rsidRPr="00240029">
        <w:rPr>
          <w:rFonts w:ascii="Times New Roman" w:hAnsi="Times New Roman" w:cs="Times New Roman"/>
          <w:sz w:val="28"/>
          <w:szCs w:val="28"/>
        </w:rPr>
        <w:t>«</w:t>
      </w:r>
      <w:r w:rsidR="004844E7" w:rsidRPr="00240029">
        <w:rPr>
          <w:rFonts w:ascii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4844E7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DB1B13" w:rsidRPr="00F07C44" w:rsidRDefault="005629A5" w:rsidP="005629A5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986"/>
        <w:gridCol w:w="1417"/>
        <w:gridCol w:w="2208"/>
        <w:gridCol w:w="2859"/>
      </w:tblGrid>
      <w:tr w:rsidR="00DB1B13" w:rsidRPr="007D7A95" w:rsidTr="004844E7">
        <w:trPr>
          <w:trHeight w:val="2025"/>
        </w:trPr>
        <w:tc>
          <w:tcPr>
            <w:tcW w:w="2383" w:type="dxa"/>
            <w:vMerge w:val="restart"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подпрограммы муниципальной программы (в действующих ценах каждого года 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подпрограммы муниципальной программы)</w:t>
            </w:r>
          </w:p>
        </w:tc>
        <w:tc>
          <w:tcPr>
            <w:tcW w:w="7470" w:type="dxa"/>
            <w:gridSpan w:val="4"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 бюджетных ассигнований на реализацию подпрограммы составляет – </w:t>
            </w:r>
            <w:r w:rsidR="007C7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818833,1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тыс. руб., в том числе средства областного бюджета  - 2</w:t>
            </w:r>
            <w:r w:rsidR="009C7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C7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3833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7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тыс. руб., средства бюджета муниципального района – </w:t>
            </w:r>
            <w:r w:rsidR="009C71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7C7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C7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widowControl w:val="0"/>
              <w:shd w:val="clear" w:color="auto" w:fill="FFFFFF"/>
              <w:tabs>
                <w:tab w:val="left" w:pos="97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1417" w:type="dxa"/>
          </w:tcPr>
          <w:p w:rsidR="00DB1B13" w:rsidRPr="00ED352D" w:rsidRDefault="00DB1B13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08" w:type="dxa"/>
          </w:tcPr>
          <w:p w:rsidR="00DB1B13" w:rsidRPr="00ED352D" w:rsidRDefault="00DB1B13" w:rsidP="00F07C44">
            <w:pPr>
              <w:widowControl w:val="0"/>
              <w:shd w:val="clear" w:color="auto" w:fill="FFFFFF"/>
              <w:tabs>
                <w:tab w:val="left" w:pos="360"/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2859" w:type="dxa"/>
          </w:tcPr>
          <w:p w:rsidR="00DB1B13" w:rsidRPr="00ED352D" w:rsidRDefault="00DB1B13" w:rsidP="00F07C44">
            <w:pPr>
              <w:widowControl w:val="0"/>
              <w:shd w:val="clear" w:color="auto" w:fill="FFFFFF"/>
              <w:tabs>
                <w:tab w:val="left" w:pos="1425"/>
              </w:tabs>
              <w:spacing w:after="0" w:line="317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Муниципальный бюджет</w:t>
            </w:r>
          </w:p>
        </w:tc>
      </w:tr>
      <w:tr w:rsidR="00DB1B13" w:rsidRPr="007D7A95" w:rsidTr="004844E7">
        <w:trPr>
          <w:trHeight w:val="165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27979,5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15590,5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12389,0</w:t>
            </w:r>
          </w:p>
        </w:tc>
      </w:tr>
      <w:tr w:rsidR="00DB1B13" w:rsidRPr="007D7A95" w:rsidTr="004844E7">
        <w:trPr>
          <w:trHeight w:val="165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50132,3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8152,0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41980,3</w:t>
            </w:r>
          </w:p>
        </w:tc>
      </w:tr>
      <w:tr w:rsidR="00DB1B13" w:rsidRPr="007D7A95" w:rsidTr="004844E7">
        <w:trPr>
          <w:trHeight w:val="21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118262,4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54909,8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63352,6</w:t>
            </w:r>
          </w:p>
        </w:tc>
      </w:tr>
      <w:tr w:rsidR="00DB1B13" w:rsidRPr="007D7A95" w:rsidTr="004844E7">
        <w:trPr>
          <w:trHeight w:val="24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121992,5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77199,7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44792,8</w:t>
            </w:r>
          </w:p>
        </w:tc>
      </w:tr>
      <w:tr w:rsidR="00DB1B13" w:rsidRPr="007D7A95" w:rsidTr="004844E7">
        <w:trPr>
          <w:trHeight w:val="27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36051,0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5599,3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30451,7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52093,8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5135,6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46958,2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67530,1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5480,6</w:t>
            </w:r>
          </w:p>
        </w:tc>
        <w:tc>
          <w:tcPr>
            <w:tcW w:w="2859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62049,5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95336,9</w:t>
            </w:r>
          </w:p>
        </w:tc>
        <w:tc>
          <w:tcPr>
            <w:tcW w:w="2208" w:type="dxa"/>
          </w:tcPr>
          <w:p w:rsidR="00DB1B13" w:rsidRPr="00ED352D" w:rsidRDefault="00DB1B1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6899,7</w:t>
            </w:r>
          </w:p>
        </w:tc>
        <w:tc>
          <w:tcPr>
            <w:tcW w:w="2859" w:type="dxa"/>
          </w:tcPr>
          <w:p w:rsidR="00DB1B13" w:rsidRPr="00ED352D" w:rsidRDefault="00DB1B13" w:rsidP="00FA0C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88437,2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7" w:type="dxa"/>
          </w:tcPr>
          <w:p w:rsidR="00DB1B13" w:rsidRPr="00ED352D" w:rsidRDefault="009C716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98037,1</w:t>
            </w:r>
          </w:p>
        </w:tc>
        <w:tc>
          <w:tcPr>
            <w:tcW w:w="2208" w:type="dxa"/>
          </w:tcPr>
          <w:p w:rsidR="00DB1B13" w:rsidRPr="00ED352D" w:rsidRDefault="009C716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17550,8</w:t>
            </w:r>
          </w:p>
        </w:tc>
        <w:tc>
          <w:tcPr>
            <w:tcW w:w="2859" w:type="dxa"/>
          </w:tcPr>
          <w:p w:rsidR="00DB1B13" w:rsidRPr="00ED352D" w:rsidRDefault="009C7163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80486,3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</w:tcPr>
          <w:p w:rsidR="00DB1B13" w:rsidRPr="00ED352D" w:rsidRDefault="007C7809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51425,2</w:t>
            </w:r>
          </w:p>
        </w:tc>
        <w:tc>
          <w:tcPr>
            <w:tcW w:w="2208" w:type="dxa"/>
          </w:tcPr>
          <w:p w:rsidR="00DB1B13" w:rsidRPr="00ED352D" w:rsidRDefault="007C7809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7481,5</w:t>
            </w:r>
          </w:p>
        </w:tc>
        <w:tc>
          <w:tcPr>
            <w:tcW w:w="2859" w:type="dxa"/>
          </w:tcPr>
          <w:p w:rsidR="00DB1B13" w:rsidRPr="00ED352D" w:rsidRDefault="007C7809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43943,7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</w:tcPr>
          <w:p w:rsidR="00DB1B13" w:rsidRPr="00ED352D" w:rsidRDefault="007C7809" w:rsidP="007934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51558,2</w:t>
            </w:r>
          </w:p>
        </w:tc>
        <w:tc>
          <w:tcPr>
            <w:tcW w:w="2208" w:type="dxa"/>
          </w:tcPr>
          <w:p w:rsidR="00DB1B13" w:rsidRPr="00ED352D" w:rsidRDefault="007C7809" w:rsidP="009C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2859" w:type="dxa"/>
          </w:tcPr>
          <w:p w:rsidR="00DB1B13" w:rsidRPr="00ED352D" w:rsidRDefault="007C7809" w:rsidP="009C71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44033,8</w:t>
            </w:r>
          </w:p>
        </w:tc>
      </w:tr>
      <w:tr w:rsidR="00DB1B13" w:rsidRPr="007D7A95" w:rsidTr="004844E7">
        <w:trPr>
          <w:trHeight w:val="330"/>
        </w:trPr>
        <w:tc>
          <w:tcPr>
            <w:tcW w:w="2383" w:type="dxa"/>
            <w:vMerge/>
          </w:tcPr>
          <w:p w:rsidR="00DB1B13" w:rsidRPr="00ED352D" w:rsidRDefault="00DB1B1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DB1B13" w:rsidRPr="00ED352D" w:rsidRDefault="00DB1B1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7" w:type="dxa"/>
          </w:tcPr>
          <w:p w:rsidR="00DB1B13" w:rsidRPr="00ED352D" w:rsidRDefault="007C7809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12264,6</w:t>
            </w:r>
          </w:p>
        </w:tc>
        <w:tc>
          <w:tcPr>
            <w:tcW w:w="2208" w:type="dxa"/>
          </w:tcPr>
          <w:p w:rsidR="00DB1B13" w:rsidRPr="00ED352D" w:rsidRDefault="007C7809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2859" w:type="dxa"/>
          </w:tcPr>
          <w:p w:rsidR="00DB1B13" w:rsidRPr="00ED352D" w:rsidRDefault="007C7809" w:rsidP="00192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6556,2</w:t>
            </w:r>
          </w:p>
        </w:tc>
      </w:tr>
      <w:tr w:rsidR="009C7163" w:rsidRPr="007D7A95" w:rsidTr="004844E7">
        <w:trPr>
          <w:trHeight w:val="330"/>
        </w:trPr>
        <w:tc>
          <w:tcPr>
            <w:tcW w:w="2383" w:type="dxa"/>
            <w:vMerge/>
          </w:tcPr>
          <w:p w:rsidR="009C7163" w:rsidRPr="00ED352D" w:rsidRDefault="009C716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9C7163" w:rsidRPr="00ED352D" w:rsidRDefault="009C716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</w:tcPr>
          <w:p w:rsidR="009C7163" w:rsidRPr="00ED352D" w:rsidRDefault="007C7809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13024,5</w:t>
            </w:r>
          </w:p>
        </w:tc>
        <w:tc>
          <w:tcPr>
            <w:tcW w:w="2208" w:type="dxa"/>
          </w:tcPr>
          <w:p w:rsidR="009C7163" w:rsidRPr="00ED352D" w:rsidRDefault="007C7809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2859" w:type="dxa"/>
          </w:tcPr>
          <w:p w:rsidR="009C7163" w:rsidRPr="00ED352D" w:rsidRDefault="007C7809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7114,1</w:t>
            </w:r>
          </w:p>
        </w:tc>
      </w:tr>
      <w:tr w:rsidR="009C7163" w:rsidRPr="007D7A95" w:rsidTr="004844E7">
        <w:trPr>
          <w:trHeight w:val="330"/>
        </w:trPr>
        <w:tc>
          <w:tcPr>
            <w:tcW w:w="2383" w:type="dxa"/>
            <w:vMerge/>
          </w:tcPr>
          <w:p w:rsidR="009C7163" w:rsidRPr="00ED352D" w:rsidRDefault="009C716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9C7163" w:rsidRPr="00ED352D" w:rsidRDefault="009C716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17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2208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859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  <w:tr w:rsidR="009C7163" w:rsidRPr="007D7A95" w:rsidTr="004844E7">
        <w:trPr>
          <w:trHeight w:val="330"/>
        </w:trPr>
        <w:tc>
          <w:tcPr>
            <w:tcW w:w="2383" w:type="dxa"/>
            <w:vMerge/>
          </w:tcPr>
          <w:p w:rsidR="009C7163" w:rsidRPr="00ED352D" w:rsidRDefault="009C7163" w:rsidP="00F07C44">
            <w:pPr>
              <w:widowControl w:val="0"/>
              <w:shd w:val="clear" w:color="auto" w:fill="FFFFFF"/>
              <w:spacing w:after="0" w:line="317" w:lineRule="exact"/>
              <w:ind w:hanging="15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</w:tcPr>
          <w:p w:rsidR="009C7163" w:rsidRPr="00ED352D" w:rsidRDefault="009C7163" w:rsidP="00F07C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D35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17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2208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2859" w:type="dxa"/>
          </w:tcPr>
          <w:p w:rsidR="009C7163" w:rsidRPr="00ED352D" w:rsidRDefault="009C7163" w:rsidP="00D67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</w:tbl>
    <w:p w:rsidR="00FC3B86" w:rsidRDefault="007E22C5" w:rsidP="007E22C5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E22C5" w:rsidRDefault="007E22C5" w:rsidP="007E22C5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3B86" w:rsidRDefault="00FC3B86" w:rsidP="00FC3B86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 пункте 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» абзаце втором цифры «</w:t>
      </w:r>
      <w:r w:rsidR="007C7809">
        <w:rPr>
          <w:rFonts w:ascii="Times New Roman" w:hAnsi="Times New Roman" w:cs="Times New Roman"/>
          <w:sz w:val="28"/>
          <w:szCs w:val="28"/>
          <w:lang w:eastAsia="ru-RU"/>
        </w:rPr>
        <w:t>808612,3</w:t>
      </w:r>
      <w:r>
        <w:rPr>
          <w:rFonts w:ascii="Times New Roman" w:hAnsi="Times New Roman" w:cs="Times New Roman"/>
          <w:sz w:val="28"/>
          <w:szCs w:val="28"/>
          <w:lang w:eastAsia="ru-RU"/>
        </w:rPr>
        <w:t>» заменить цифрами «</w:t>
      </w:r>
      <w:r w:rsidR="007C7809">
        <w:rPr>
          <w:rFonts w:ascii="Times New Roman" w:hAnsi="Times New Roman" w:cs="Times New Roman"/>
          <w:sz w:val="28"/>
          <w:szCs w:val="28"/>
          <w:lang w:eastAsia="ru-RU"/>
        </w:rPr>
        <w:t>818833,1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D35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B1B13" w:rsidRPr="00FC3B86" w:rsidRDefault="00DB1B13" w:rsidP="00F07C4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3B86" w:rsidRDefault="00FC3B86" w:rsidP="00FC3B86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3B86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300A95"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Приложение 4 «</w:t>
      </w:r>
      <w:r w:rsidRPr="00FC3B86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Финансовое обеспечение расходов областного  и местного бюджетов на реализацию муниципальной программы </w:t>
      </w:r>
      <w:proofErr w:type="spellStart"/>
      <w:r w:rsidRPr="00FC3B86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FC3B8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FC3B86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FC3B86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изложить в новой редакции, согласно приложению к настоящему постановлению.</w:t>
      </w:r>
    </w:p>
    <w:p w:rsidR="00FC3B86" w:rsidRDefault="00FC3B86" w:rsidP="00FC3B86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3B86" w:rsidRPr="00E62EA4" w:rsidRDefault="00FC3B86" w:rsidP="00FC3B86">
      <w:pPr>
        <w:widowControl w:val="0"/>
        <w:spacing w:after="0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62EA4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C3B86" w:rsidRPr="00E62EA4" w:rsidRDefault="00FC3B86" w:rsidP="00FC3B86">
      <w:pPr>
        <w:widowControl w:val="0"/>
        <w:spacing w:after="0" w:line="240" w:lineRule="auto"/>
        <w:ind w:left="708" w:firstLine="709"/>
        <w:rPr>
          <w:rFonts w:ascii="Arial" w:hAnsi="Arial" w:cs="Arial"/>
          <w:sz w:val="28"/>
          <w:szCs w:val="28"/>
          <w:lang w:eastAsia="ru-RU"/>
        </w:rPr>
      </w:pPr>
    </w:p>
    <w:p w:rsidR="00FC3B86" w:rsidRPr="00E62EA4" w:rsidRDefault="00FC3B86" w:rsidP="00FC3B86">
      <w:pPr>
        <w:widowControl w:val="0"/>
        <w:spacing w:after="0" w:line="240" w:lineRule="auto"/>
        <w:ind w:left="708" w:firstLine="709"/>
        <w:rPr>
          <w:rFonts w:ascii="Arial" w:hAnsi="Arial" w:cs="Arial"/>
          <w:sz w:val="28"/>
          <w:szCs w:val="28"/>
          <w:lang w:eastAsia="ru-RU"/>
        </w:rPr>
      </w:pPr>
    </w:p>
    <w:p w:rsidR="00FC3B86" w:rsidRPr="00E62EA4" w:rsidRDefault="00FC3B86" w:rsidP="00FC3B86">
      <w:pPr>
        <w:widowControl w:val="0"/>
        <w:spacing w:after="0" w:line="240" w:lineRule="auto"/>
        <w:ind w:left="708" w:firstLine="709"/>
        <w:rPr>
          <w:rFonts w:ascii="Arial" w:hAnsi="Arial" w:cs="Arial"/>
          <w:sz w:val="28"/>
          <w:szCs w:val="28"/>
          <w:lang w:eastAsia="ru-RU"/>
        </w:rPr>
      </w:pPr>
    </w:p>
    <w:p w:rsidR="00FC3B86" w:rsidRPr="00E62EA4" w:rsidRDefault="00FC3B86" w:rsidP="00FC3B86">
      <w:pPr>
        <w:widowControl w:val="0"/>
        <w:spacing w:after="0" w:line="240" w:lineRule="auto"/>
        <w:ind w:left="708" w:firstLine="709"/>
        <w:rPr>
          <w:rFonts w:ascii="Arial" w:hAnsi="Arial" w:cs="Arial"/>
          <w:sz w:val="28"/>
          <w:szCs w:val="28"/>
          <w:lang w:eastAsia="ru-RU"/>
        </w:rPr>
      </w:pPr>
    </w:p>
    <w:p w:rsidR="00FC3B86" w:rsidRPr="00E62EA4" w:rsidRDefault="00300A95" w:rsidP="00FC3B86">
      <w:pPr>
        <w:widowControl w:val="0"/>
        <w:spacing w:after="0" w:line="240" w:lineRule="auto"/>
        <w:ind w:left="708" w:hanging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FC3B86" w:rsidRPr="00E62EA4">
        <w:rPr>
          <w:rFonts w:ascii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C3B86"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FC3B86" w:rsidRDefault="00FC3B86" w:rsidP="00FC3B86">
      <w:pPr>
        <w:widowControl w:val="0"/>
        <w:spacing w:after="0" w:line="240" w:lineRule="auto"/>
        <w:ind w:left="708" w:hanging="708"/>
        <w:rPr>
          <w:rFonts w:ascii="Arial" w:hAnsi="Arial" w:cs="Arial"/>
          <w:sz w:val="24"/>
          <w:szCs w:val="24"/>
          <w:lang w:eastAsia="ru-RU"/>
        </w:rPr>
      </w:pPr>
      <w:proofErr w:type="spellStart"/>
      <w:r w:rsidRPr="00E62EA4">
        <w:rPr>
          <w:rFonts w:ascii="Times New Roman" w:hAnsi="Times New Roman" w:cs="Times New Roman"/>
          <w:sz w:val="28"/>
          <w:szCs w:val="28"/>
          <w:lang w:eastAsia="ru-RU"/>
        </w:rPr>
        <w:t>Поворинского</w:t>
      </w:r>
      <w:proofErr w:type="spellEnd"/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           </w:t>
      </w:r>
      <w:r w:rsidR="00300A95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E62E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А.А.</w:t>
      </w:r>
      <w:r w:rsidR="00300A95">
        <w:rPr>
          <w:rFonts w:ascii="Times New Roman" w:hAnsi="Times New Roman" w:cs="Times New Roman"/>
          <w:sz w:val="28"/>
          <w:szCs w:val="28"/>
          <w:lang w:eastAsia="ru-RU"/>
        </w:rPr>
        <w:t>Леон</w:t>
      </w:r>
      <w:r w:rsidR="00E247E4">
        <w:rPr>
          <w:rFonts w:ascii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Arial" w:hAnsi="Arial" w:cs="Arial"/>
          <w:sz w:val="24"/>
          <w:szCs w:val="24"/>
          <w:lang w:eastAsia="ru-RU"/>
        </w:rPr>
        <w:t xml:space="preserve">   </w:t>
      </w:r>
    </w:p>
    <w:p w:rsidR="00FC3B86" w:rsidRPr="00FC3B86" w:rsidRDefault="00FC3B86" w:rsidP="00FC3B86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3B86" w:rsidRPr="00FC3B86" w:rsidRDefault="00FC3B86" w:rsidP="00FC3B86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1B13" w:rsidRPr="00FC3B86" w:rsidRDefault="00DB1B13" w:rsidP="00FC3B86">
      <w:pPr>
        <w:widowControl w:val="0"/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  <w:sectPr w:rsidR="00DB1B13" w:rsidRPr="00FC3B86" w:rsidSect="00CC0319">
          <w:pgSz w:w="11907" w:h="16840"/>
          <w:pgMar w:top="851" w:right="567" w:bottom="567" w:left="1701" w:header="720" w:footer="720" w:gutter="0"/>
          <w:cols w:space="720"/>
        </w:sectPr>
      </w:pPr>
    </w:p>
    <w:p w:rsidR="00230F99" w:rsidRDefault="00230F99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230F99" w:rsidRDefault="00C34FFB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230F99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постановлению администрации </w:t>
      </w:r>
    </w:p>
    <w:p w:rsidR="00230F99" w:rsidRDefault="00230F99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DD3D1B" w:rsidRDefault="00DD3D1B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 «___»______________202</w:t>
      </w:r>
      <w:r w:rsidR="0097084A">
        <w:rPr>
          <w:rFonts w:ascii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>г. №____</w:t>
      </w:r>
    </w:p>
    <w:p w:rsidR="00DB1B13" w:rsidRDefault="00230F99" w:rsidP="00F07C44">
      <w:pPr>
        <w:widowControl w:val="0"/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B1B13" w:rsidRPr="005A6BA0">
        <w:rPr>
          <w:rFonts w:ascii="Times New Roman" w:hAnsi="Times New Roman" w:cs="Times New Roman"/>
          <w:sz w:val="24"/>
          <w:szCs w:val="24"/>
          <w:lang w:eastAsia="ru-RU"/>
        </w:rPr>
        <w:t>Приложение 4</w:t>
      </w:r>
    </w:p>
    <w:p w:rsidR="00DB1B13" w:rsidRPr="005A6BA0" w:rsidRDefault="00DB1B13" w:rsidP="00D67CEE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Финансовое обеспечение расходов областного  и местного бюджетов на реализацию муниципальной программы </w:t>
      </w:r>
      <w:proofErr w:type="spellStart"/>
      <w:r w:rsidRPr="0080574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80574D">
        <w:rPr>
          <w:rFonts w:ascii="Times New Roman" w:hAnsi="Times New Roman" w:cs="Times New Roman"/>
          <w:sz w:val="24"/>
          <w:szCs w:val="24"/>
          <w:lang w:eastAsia="ru-RU"/>
        </w:rPr>
        <w:t>Поворинского</w:t>
      </w:r>
      <w:proofErr w:type="spellEnd"/>
      <w:r w:rsidRPr="0080574D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района»</w:t>
      </w:r>
    </w:p>
    <w:tbl>
      <w:tblPr>
        <w:tblpPr w:leftFromText="180" w:rightFromText="180" w:vertAnchor="text" w:horzAnchor="margin" w:tblpXSpec="center" w:tblpY="158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175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107"/>
      </w:tblGrid>
      <w:tr w:rsidR="00D67CEE" w:rsidRPr="007D7A95" w:rsidTr="00D67CEE">
        <w:tc>
          <w:tcPr>
            <w:tcW w:w="959" w:type="dxa"/>
            <w:vMerge w:val="restart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Статус </w:t>
            </w:r>
          </w:p>
        </w:tc>
        <w:tc>
          <w:tcPr>
            <w:tcW w:w="1755" w:type="dxa"/>
            <w:vMerge w:val="restart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080" w:type="dxa"/>
            <w:vMerge w:val="restart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ресурсного обеспечения</w:t>
            </w:r>
          </w:p>
        </w:tc>
        <w:tc>
          <w:tcPr>
            <w:tcW w:w="11907" w:type="dxa"/>
            <w:gridSpan w:val="11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расходов, тыс. руб.</w:t>
            </w:r>
          </w:p>
        </w:tc>
      </w:tr>
      <w:tr w:rsidR="00D67CEE" w:rsidRPr="007D7A95" w:rsidTr="00D67CEE">
        <w:tc>
          <w:tcPr>
            <w:tcW w:w="959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0827" w:type="dxa"/>
            <w:gridSpan w:val="10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D67CEE" w:rsidRPr="007D7A95" w:rsidTr="00D67CEE">
        <w:tc>
          <w:tcPr>
            <w:tcW w:w="959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vAlign w:val="center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07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D67CEE" w:rsidRPr="007D7A95" w:rsidTr="00D67CEE">
        <w:tc>
          <w:tcPr>
            <w:tcW w:w="959" w:type="dxa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5" w:type="dxa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</w:tcPr>
          <w:p w:rsidR="00D67CEE" w:rsidRPr="00A438AD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8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07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7084A" w:rsidRPr="007D7A95" w:rsidTr="00D67CEE">
        <w:trPr>
          <w:trHeight w:val="1418"/>
        </w:trPr>
        <w:tc>
          <w:tcPr>
            <w:tcW w:w="959" w:type="dxa"/>
            <w:vMerge w:val="restart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755" w:type="dxa"/>
            <w:vMerge w:val="restart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5877E4" w:rsidRDefault="00300A95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946800,5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34294,6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56647,3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124800,2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131492,1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42485,4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59354,5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74969,6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102335,5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106247,4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61325,7</w:t>
            </w:r>
          </w:p>
        </w:tc>
      </w:tr>
      <w:tr w:rsidR="0097084A" w:rsidRPr="007D7A95" w:rsidTr="00D67CEE">
        <w:trPr>
          <w:trHeight w:val="510"/>
        </w:trPr>
        <w:tc>
          <w:tcPr>
            <w:tcW w:w="959" w:type="dxa"/>
            <w:vMerge/>
            <w:vAlign w:val="center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237931,0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15640,5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8694,8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55747,2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77770,7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6178,7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5883,6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5954,0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6998,4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17649,1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7579,8</w:t>
            </w:r>
          </w:p>
        </w:tc>
      </w:tr>
      <w:tr w:rsidR="0097084A" w:rsidRPr="007D7A95" w:rsidTr="00D67CEE">
        <w:trPr>
          <w:trHeight w:val="3735"/>
        </w:trPr>
        <w:tc>
          <w:tcPr>
            <w:tcW w:w="959" w:type="dxa"/>
            <w:vMerge/>
            <w:vAlign w:val="center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A438AD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438A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877E4" w:rsidRDefault="00300A95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708869,5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18654,1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47952,5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69053,0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53721,4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36306,7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53470,9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69015,6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95337,1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88598,3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53745,9</w:t>
            </w:r>
          </w:p>
        </w:tc>
      </w:tr>
      <w:tr w:rsidR="0097084A" w:rsidRPr="007D7A95" w:rsidTr="00D67CEE">
        <w:trPr>
          <w:trHeight w:val="503"/>
        </w:trPr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6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1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21809,8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1399,0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1871,6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1370,8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4230,8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588,5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906,2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475,0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168,7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97084A" w:rsidRPr="007D7A95" w:rsidTr="00D67CEE">
        <w:trPr>
          <w:trHeight w:val="58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4097,3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837,4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571,0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473,4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98,7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</w:tr>
      <w:tr w:rsidR="0097084A" w:rsidRPr="007D7A95" w:rsidTr="00D67CEE">
        <w:trPr>
          <w:trHeight w:val="58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17712,9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1349,0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1328,8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533,4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3659,8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158,2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1,6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877E4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80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107" w:type="dxa"/>
          </w:tcPr>
          <w:p w:rsidR="0097084A" w:rsidRPr="005877E4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</w:tr>
      <w:tr w:rsidR="0097084A" w:rsidRPr="007D7A95" w:rsidTr="00D67CEE"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6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Нормативное правовое регулирование бюджетного процесса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1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132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Составление проекта бюджета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очередной финансовый год и плановый период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45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1.3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исполнения бюджета муниципального района и формирование бюджетной отчетности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25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888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4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ятие 1.4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резервным фондом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19391,5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887,1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1182,8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4190,7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903,9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474,7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168,7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99,6</w:t>
            </w:r>
          </w:p>
        </w:tc>
      </w:tr>
      <w:tr w:rsidR="0097084A" w:rsidRPr="007D7A95" w:rsidTr="00D67CEE">
        <w:trPr>
          <w:trHeight w:val="51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4097,3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542,8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837,4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571,0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579,4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748,0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473,4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98,3</w:t>
            </w:r>
          </w:p>
        </w:tc>
      </w:tr>
      <w:tr w:rsidR="0097084A" w:rsidRPr="007D7A95" w:rsidTr="00D67CEE">
        <w:trPr>
          <w:trHeight w:val="87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15294,2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344,3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345,4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3619,7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1,3</w:t>
            </w: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 долгом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2418,3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1194,0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188,0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0,3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7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2418,3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1194,0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984,5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188,0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0,3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информации о бюджетном процессе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</w:t>
            </w:r>
            <w:r w:rsidR="00CB6F4A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209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</w:t>
            </w:r>
            <w:r w:rsidR="00CB6F4A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97084A" w:rsidRPr="007D7A95" w:rsidTr="00D67CEE"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</w:t>
            </w:r>
            <w:r w:rsidR="00CB6F4A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97084A" w:rsidRPr="007D7A95" w:rsidTr="00D67CEE">
        <w:trPr>
          <w:trHeight w:val="33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1061</w:t>
            </w:r>
            <w:r w:rsidR="00CB6F4A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7,6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4916,1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4643,4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5268,8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5845,9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6354,5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6964,5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6829,9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8110,7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9800,9</w:t>
            </w:r>
          </w:p>
        </w:tc>
      </w:tr>
      <w:tr w:rsidR="0097084A" w:rsidRPr="007D7A95" w:rsidTr="00D67CEE">
        <w:trPr>
          <w:trHeight w:val="48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30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993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="00CB6F4A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="00CB6F4A">
              <w:rPr>
                <w:rFonts w:ascii="Times New Roman" w:hAnsi="Times New Roman" w:cs="Times New Roman"/>
                <w:lang w:eastAsia="ru-RU"/>
              </w:rPr>
              <w:t>833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CB6F4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27979,5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50132,3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118262,4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121992,5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36051,0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52093,8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67530,1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95336,9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98037,1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51425,2</w:t>
            </w:r>
          </w:p>
        </w:tc>
      </w:tr>
      <w:tr w:rsidR="0097084A" w:rsidRPr="007D7A95" w:rsidTr="00D67CEE">
        <w:trPr>
          <w:trHeight w:val="51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233833,7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15590,5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8152,0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54909,8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77199,7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5599,3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5135,6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5480,6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6899,7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17550,8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7481,5</w:t>
            </w:r>
          </w:p>
        </w:tc>
      </w:tr>
      <w:tr w:rsidR="0097084A" w:rsidRPr="007D7A95" w:rsidTr="00D67CEE">
        <w:trPr>
          <w:trHeight w:val="2145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CB6F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CB6F4A">
              <w:rPr>
                <w:rFonts w:ascii="Times New Roman" w:hAnsi="Times New Roman" w:cs="Times New Roman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CB6F4A">
              <w:rPr>
                <w:rFonts w:ascii="Times New Roman" w:hAnsi="Times New Roman" w:cs="Times New Roman"/>
                <w:lang w:eastAsia="ru-RU"/>
              </w:rPr>
              <w:t>999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CB6F4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12389,0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41980,3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63352,6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44792,8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30451,7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46958,2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62049,5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88437,2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80486,3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43943,7</w:t>
            </w:r>
          </w:p>
        </w:tc>
      </w:tr>
      <w:tr w:rsidR="0097084A" w:rsidRPr="007D7A95" w:rsidTr="00D67CEE">
        <w:tc>
          <w:tcPr>
            <w:tcW w:w="959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55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18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158141,7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9938,0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8172,5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8828,5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8435,0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9001,4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9624,0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10355,0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10354,0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11226,0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12351,0</w:t>
            </w:r>
          </w:p>
        </w:tc>
      </w:tr>
      <w:tr w:rsidR="0097084A" w:rsidRPr="007D7A95" w:rsidTr="00D67CEE">
        <w:trPr>
          <w:trHeight w:val="240"/>
        </w:trPr>
        <w:tc>
          <w:tcPr>
            <w:tcW w:w="959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77009,0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4088,0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4285,0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4530,0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4658,0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4809,0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4989,0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5139,0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5335,0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5579,0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5938,0</w:t>
            </w:r>
          </w:p>
        </w:tc>
      </w:tr>
      <w:tr w:rsidR="0097084A" w:rsidRPr="007D7A95" w:rsidTr="00D67CEE">
        <w:trPr>
          <w:trHeight w:val="390"/>
        </w:trPr>
        <w:tc>
          <w:tcPr>
            <w:tcW w:w="959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81132,7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5850,0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3887,5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4298,5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3777,0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4192,4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4635,0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5216,0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5019,0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5647,0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6413,0</w:t>
            </w:r>
          </w:p>
        </w:tc>
      </w:tr>
      <w:tr w:rsidR="0097084A" w:rsidRPr="007D7A95" w:rsidTr="00D67CEE">
        <w:trPr>
          <w:trHeight w:val="36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3.2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местных бюджетов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219124,1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6539,0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38092,8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59054,1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29307,2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20131,0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959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90"/>
        </w:trPr>
        <w:tc>
          <w:tcPr>
            <w:tcW w:w="959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219124,1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6539,0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38092,8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59054,1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29307,2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20131,0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22000,0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00"/>
        </w:trPr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3.3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приоритетных социально значимых расходов местных бюджетов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720"/>
        </w:trPr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7" w:type="dxa"/>
          </w:tcPr>
          <w:p w:rsidR="0097084A" w:rsidRPr="005A6BA0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c>
          <w:tcPr>
            <w:tcW w:w="959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3.4</w:t>
            </w:r>
          </w:p>
        </w:tc>
        <w:tc>
          <w:tcPr>
            <w:tcW w:w="1755" w:type="dxa"/>
            <w:vMerge w:val="restart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повышению качества управления местным бюджетом</w:t>
            </w: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080" w:type="dxa"/>
          </w:tcPr>
          <w:p w:rsidR="0097084A" w:rsidRPr="00D50D0E" w:rsidRDefault="0097084A" w:rsidP="008247C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8247C2">
              <w:rPr>
                <w:rFonts w:ascii="Times New Roman" w:hAnsi="Times New Roman" w:cs="Times New Roman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8247C2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="008247C2">
              <w:rPr>
                <w:rFonts w:ascii="Times New Roman" w:hAnsi="Times New Roman" w:cs="Times New Roman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lang w:eastAsia="ru-RU"/>
              </w:rPr>
              <w:t>,</w:t>
            </w:r>
            <w:r w:rsidR="008247C2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11502,5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50379,8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84250,3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6918,6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20469,8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35175,1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62982,9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86811,1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39074,2</w:t>
            </w:r>
          </w:p>
        </w:tc>
      </w:tr>
      <w:tr w:rsidR="0097084A" w:rsidRPr="007D7A95" w:rsidTr="00D67CEE"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156824,7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11502,5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3867,0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50379,8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72541,7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790,3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146,6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1564,7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11971,8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1543,5</w:t>
            </w:r>
          </w:p>
        </w:tc>
      </w:tr>
      <w:tr w:rsidR="0097084A" w:rsidRPr="007D7A95" w:rsidTr="00D67CEE">
        <w:tc>
          <w:tcPr>
            <w:tcW w:w="959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Merge/>
            <w:vAlign w:val="center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</w:tcPr>
          <w:p w:rsidR="0097084A" w:rsidRPr="00326459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080" w:type="dxa"/>
          </w:tcPr>
          <w:p w:rsidR="0097084A" w:rsidRPr="00D50D0E" w:rsidRDefault="0097084A" w:rsidP="008247C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8247C2">
              <w:rPr>
                <w:rFonts w:ascii="Times New Roman" w:hAnsi="Times New Roman" w:cs="Times New Roman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="008247C2">
              <w:rPr>
                <w:rFonts w:ascii="Times New Roman" w:hAnsi="Times New Roman" w:cs="Times New Roman"/>
                <w:lang w:eastAsia="ru-RU"/>
              </w:rPr>
              <w:t>74</w:t>
            </w:r>
            <w:r>
              <w:rPr>
                <w:rFonts w:ascii="Times New Roman" w:hAnsi="Times New Roman" w:cs="Times New Roman"/>
                <w:lang w:eastAsia="ru-RU"/>
              </w:rPr>
              <w:t>2,</w:t>
            </w:r>
            <w:r w:rsidR="008247C2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11708,6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6128,3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20323,2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34833,5</w:t>
            </w: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50D0E">
              <w:rPr>
                <w:rFonts w:ascii="Times New Roman" w:hAnsi="Times New Roman" w:cs="Times New Roman"/>
                <w:lang w:eastAsia="ru-RU"/>
              </w:rPr>
              <w:t>61418,2</w:t>
            </w:r>
          </w:p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74839,3</w:t>
            </w:r>
          </w:p>
        </w:tc>
        <w:tc>
          <w:tcPr>
            <w:tcW w:w="1107" w:type="dxa"/>
          </w:tcPr>
          <w:p w:rsidR="0097084A" w:rsidRPr="00D50D0E" w:rsidRDefault="0097084A" w:rsidP="0097084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37530,7</w:t>
            </w:r>
          </w:p>
        </w:tc>
      </w:tr>
    </w:tbl>
    <w:p w:rsidR="00D67CEE" w:rsidRPr="005A6BA0" w:rsidRDefault="00D67CEE" w:rsidP="00D67CEE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7CEE" w:rsidRPr="005A6BA0" w:rsidRDefault="00D67CEE" w:rsidP="00D67CEE">
      <w:pPr>
        <w:widowControl w:val="0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  <w:bookmarkStart w:id="0" w:name="_GoBack"/>
      <w:bookmarkEnd w:id="0"/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p w:rsidR="00D67CEE" w:rsidRPr="005A6BA0" w:rsidRDefault="00D67CEE" w:rsidP="00D67CEE">
      <w:pPr>
        <w:rPr>
          <w:rFonts w:ascii="Times New Roman" w:hAnsi="Times New Roman" w:cs="Times New Roman"/>
        </w:rPr>
      </w:pPr>
    </w:p>
    <w:tbl>
      <w:tblPr>
        <w:tblW w:w="132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3010"/>
        <w:gridCol w:w="1668"/>
        <w:gridCol w:w="1134"/>
        <w:gridCol w:w="1310"/>
        <w:gridCol w:w="1276"/>
        <w:gridCol w:w="1275"/>
        <w:gridCol w:w="1276"/>
      </w:tblGrid>
      <w:tr w:rsidR="00D67CEE" w:rsidRPr="007D7A95" w:rsidTr="00D67CEE">
        <w:trPr>
          <w:trHeight w:val="426"/>
        </w:trPr>
        <w:tc>
          <w:tcPr>
            <w:tcW w:w="2269" w:type="dxa"/>
            <w:vMerge w:val="restart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Статус </w:t>
            </w:r>
          </w:p>
        </w:tc>
        <w:tc>
          <w:tcPr>
            <w:tcW w:w="3010" w:type="dxa"/>
            <w:vMerge w:val="restart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подпрограммы, основного мероприятия</w:t>
            </w:r>
          </w:p>
        </w:tc>
        <w:tc>
          <w:tcPr>
            <w:tcW w:w="1668" w:type="dxa"/>
            <w:vMerge w:val="restart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6271" w:type="dxa"/>
            <w:gridSpan w:val="5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расходов, тыс</w:t>
            </w:r>
            <w:proofErr w:type="gramStart"/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D67CEE" w:rsidRPr="007D7A95" w:rsidTr="00D67CEE">
        <w:tc>
          <w:tcPr>
            <w:tcW w:w="2269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gridSpan w:val="5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</w:tr>
      <w:tr w:rsidR="00D67CEE" w:rsidRPr="007D7A95" w:rsidTr="00D67CEE">
        <w:tc>
          <w:tcPr>
            <w:tcW w:w="2269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vMerge/>
            <w:vAlign w:val="center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1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76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275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</w:tr>
      <w:tr w:rsidR="00D67CEE" w:rsidRPr="007D7A95" w:rsidTr="00D67CEE">
        <w:tc>
          <w:tcPr>
            <w:tcW w:w="2269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0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D67CEE" w:rsidRPr="005A6BA0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7084A" w:rsidRPr="007D7A95" w:rsidTr="00D67CEE">
        <w:trPr>
          <w:trHeight w:val="1418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vAlign w:val="center"/>
          </w:tcPr>
          <w:p w:rsidR="0097084A" w:rsidRPr="005A6BA0" w:rsidRDefault="008247C2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69057,3</w:t>
            </w:r>
          </w:p>
        </w:tc>
        <w:tc>
          <w:tcPr>
            <w:tcW w:w="1310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21288,3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22748,2</w:t>
            </w:r>
          </w:p>
        </w:tc>
        <w:tc>
          <w:tcPr>
            <w:tcW w:w="1275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19877,2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19877,2</w:t>
            </w:r>
          </w:p>
        </w:tc>
      </w:tr>
      <w:tr w:rsidR="0097084A" w:rsidRPr="007D7A95" w:rsidTr="00D67CEE">
        <w:trPr>
          <w:trHeight w:val="51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1310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5708,4</w:t>
            </w:r>
          </w:p>
        </w:tc>
        <w:tc>
          <w:tcPr>
            <w:tcW w:w="1276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5910,4</w:t>
            </w:r>
          </w:p>
        </w:tc>
        <w:tc>
          <w:tcPr>
            <w:tcW w:w="1275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  <w:tc>
          <w:tcPr>
            <w:tcW w:w="1276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5345,5</w:t>
            </w:r>
          </w:p>
        </w:tc>
      </w:tr>
      <w:tr w:rsidR="0097084A" w:rsidRPr="007D7A95" w:rsidTr="00D67CEE">
        <w:trPr>
          <w:trHeight w:val="1577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7084A" w:rsidRPr="005A6BA0" w:rsidRDefault="008247C2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61532,9</w:t>
            </w:r>
          </w:p>
        </w:tc>
        <w:tc>
          <w:tcPr>
            <w:tcW w:w="1310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15579,9</w:t>
            </w:r>
          </w:p>
        </w:tc>
        <w:tc>
          <w:tcPr>
            <w:tcW w:w="1276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16837,8</w:t>
            </w:r>
          </w:p>
        </w:tc>
        <w:tc>
          <w:tcPr>
            <w:tcW w:w="1275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  <w:tc>
          <w:tcPr>
            <w:tcW w:w="1276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14531,7</w:t>
            </w:r>
          </w:p>
        </w:tc>
      </w:tr>
      <w:tr w:rsidR="0097084A" w:rsidRPr="007D7A95" w:rsidTr="00D67CEE">
        <w:trPr>
          <w:trHeight w:val="388"/>
        </w:trPr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48651C">
        <w:trPr>
          <w:trHeight w:val="36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vAlign w:val="bottom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bottom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bottom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bottom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bottom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84A" w:rsidRPr="007D7A95" w:rsidTr="00D67CEE">
        <w:trPr>
          <w:trHeight w:val="58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48651C">
        <w:trPr>
          <w:trHeight w:val="58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bottom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bottom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84A" w:rsidRPr="007D7A95" w:rsidTr="00D67CEE"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6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Нормативное правовое регулирование бюджетного процесса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1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132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Составление проекта бюджета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на очередной финансовый год и плановый период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45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1.3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исполнения бюджета муниципального района и формирование бюджетной отчетности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25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888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54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1.4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резервным фондом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и иными средствами на исполнение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84A" w:rsidRPr="007D7A95" w:rsidTr="00D67CEE">
        <w:trPr>
          <w:trHeight w:val="51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87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8200,0</w:t>
            </w:r>
          </w:p>
        </w:tc>
        <w:tc>
          <w:tcPr>
            <w:tcW w:w="1310" w:type="dxa"/>
            <w:vAlign w:val="center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5" w:type="dxa"/>
            <w:vAlign w:val="center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vAlign w:val="center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1.5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 долгом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7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1.6</w:t>
            </w: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доступности информации о бюджетном процессе 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Поворинском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24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209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24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97084A" w:rsidRPr="007D7A95" w:rsidTr="00D67CEE"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деятельности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24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97084A" w:rsidRPr="007D7A95" w:rsidTr="00D67CEE">
        <w:trPr>
          <w:trHeight w:val="33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8247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8423,7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9123,7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7704,7</w:t>
            </w:r>
          </w:p>
        </w:tc>
      </w:tr>
      <w:tr w:rsidR="0097084A" w:rsidRPr="007D7A95" w:rsidTr="00D67CEE">
        <w:trPr>
          <w:trHeight w:val="48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выполнения других расходных обязательств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финансового отдела администрации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30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993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Поворинского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8247C2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51558,2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12264,6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13024,5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11572,5</w:t>
            </w:r>
          </w:p>
        </w:tc>
      </w:tr>
      <w:tr w:rsidR="0097084A" w:rsidRPr="007D7A95" w:rsidTr="00D67CEE">
        <w:trPr>
          <w:trHeight w:val="510"/>
        </w:trPr>
        <w:tc>
          <w:tcPr>
            <w:tcW w:w="2269" w:type="dxa"/>
            <w:vMerge/>
            <w:vAlign w:val="center"/>
          </w:tcPr>
          <w:p w:rsidR="0097084A" w:rsidRPr="005A6BA0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5A6BA0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7524,4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5708,4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5910,4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5345,5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5345,5</w:t>
            </w:r>
          </w:p>
        </w:tc>
      </w:tr>
      <w:tr w:rsidR="0097084A" w:rsidRPr="007D7A95" w:rsidTr="00D67CEE">
        <w:trPr>
          <w:trHeight w:val="2145"/>
        </w:trPr>
        <w:tc>
          <w:tcPr>
            <w:tcW w:w="2269" w:type="dxa"/>
            <w:vMerge/>
            <w:vAlign w:val="center"/>
          </w:tcPr>
          <w:p w:rsidR="0097084A" w:rsidRPr="005A6BA0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5A6BA0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8247C2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44033,8</w:t>
            </w:r>
          </w:p>
        </w:tc>
        <w:tc>
          <w:tcPr>
            <w:tcW w:w="1310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6556,2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7114,1</w:t>
            </w:r>
          </w:p>
        </w:tc>
        <w:tc>
          <w:tcPr>
            <w:tcW w:w="1275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6227,0</w:t>
            </w:r>
          </w:p>
        </w:tc>
        <w:tc>
          <w:tcPr>
            <w:tcW w:w="1276" w:type="dxa"/>
          </w:tcPr>
          <w:p w:rsidR="0097084A" w:rsidRPr="007D7A95" w:rsidRDefault="0097084A" w:rsidP="004865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6227,0</w:t>
            </w:r>
          </w:p>
        </w:tc>
      </w:tr>
      <w:tr w:rsidR="0097084A" w:rsidRPr="007D7A95" w:rsidTr="00D67CEE">
        <w:tc>
          <w:tcPr>
            <w:tcW w:w="2269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010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18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12328,0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11995,2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12755,1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11389,0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11389,0</w:t>
            </w:r>
          </w:p>
        </w:tc>
      </w:tr>
      <w:tr w:rsidR="0097084A" w:rsidRPr="007D7A95" w:rsidTr="00D67CEE">
        <w:trPr>
          <w:trHeight w:val="24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6255,0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5439,0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5641,0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5162,0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5162,0</w:t>
            </w:r>
          </w:p>
        </w:tc>
      </w:tr>
      <w:tr w:rsidR="0097084A" w:rsidRPr="007D7A95" w:rsidTr="00D67CEE">
        <w:trPr>
          <w:trHeight w:val="39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6073,0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6556,2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7114,1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6227,0</w:t>
            </w:r>
          </w:p>
        </w:tc>
      </w:tr>
      <w:tr w:rsidR="0097084A" w:rsidRPr="007D7A95" w:rsidTr="00D67CEE">
        <w:trPr>
          <w:trHeight w:val="36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3.2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Поддержка мер по обеспечению сбалансированности местных </w:t>
            </w: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бюджетов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45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9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84A" w:rsidRPr="007D7A95" w:rsidTr="00D67CEE">
        <w:trPr>
          <w:trHeight w:val="300"/>
        </w:trPr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3.3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приоритетных социально значимых расходов местных бюджетов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всего, в том числе: 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345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rPr>
          <w:trHeight w:val="720"/>
        </w:trPr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A6BA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084A" w:rsidRPr="007D7A95" w:rsidTr="00D67CEE">
        <w:tc>
          <w:tcPr>
            <w:tcW w:w="2269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3.4</w:t>
            </w:r>
          </w:p>
        </w:tc>
        <w:tc>
          <w:tcPr>
            <w:tcW w:w="3010" w:type="dxa"/>
            <w:vMerge w:val="restart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Содействие повышению качества управления местным бюджетом</w:t>
            </w: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</w:tcPr>
          <w:p w:rsidR="0097084A" w:rsidRPr="005A6BA0" w:rsidRDefault="008247C2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39230,2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97084A" w:rsidRPr="007D7A95" w:rsidTr="00D67CEE">
        <w:tc>
          <w:tcPr>
            <w:tcW w:w="2269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97084A" w:rsidRPr="00326459" w:rsidRDefault="0097084A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1269,4</w:t>
            </w:r>
          </w:p>
        </w:tc>
        <w:tc>
          <w:tcPr>
            <w:tcW w:w="1310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269,4</w:t>
            </w:r>
          </w:p>
        </w:tc>
        <w:tc>
          <w:tcPr>
            <w:tcW w:w="1275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  <w:tc>
          <w:tcPr>
            <w:tcW w:w="1276" w:type="dxa"/>
          </w:tcPr>
          <w:p w:rsidR="0097084A" w:rsidRPr="005A6BA0" w:rsidRDefault="0097084A" w:rsidP="0048651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183,5</w:t>
            </w:r>
          </w:p>
        </w:tc>
      </w:tr>
      <w:tr w:rsidR="00D67CEE" w:rsidRPr="007D7A95" w:rsidTr="00D67CEE">
        <w:tc>
          <w:tcPr>
            <w:tcW w:w="2269" w:type="dxa"/>
            <w:vMerge/>
            <w:vAlign w:val="center"/>
          </w:tcPr>
          <w:p w:rsidR="00D67CEE" w:rsidRPr="00326459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0" w:type="dxa"/>
            <w:vMerge/>
            <w:vAlign w:val="center"/>
          </w:tcPr>
          <w:p w:rsidR="00D67CEE" w:rsidRPr="00326459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</w:tcPr>
          <w:p w:rsidR="00D67CEE" w:rsidRPr="00326459" w:rsidRDefault="00D67CEE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4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D67CEE" w:rsidRPr="005A6BA0" w:rsidRDefault="008247C2" w:rsidP="00D67CE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37960,8</w:t>
            </w:r>
          </w:p>
        </w:tc>
        <w:tc>
          <w:tcPr>
            <w:tcW w:w="1310" w:type="dxa"/>
          </w:tcPr>
          <w:p w:rsidR="00D67CEE" w:rsidRPr="005A6BA0" w:rsidRDefault="008247C2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D67CEE" w:rsidRPr="005A6BA0" w:rsidRDefault="008247C2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D67CEE" w:rsidRPr="005A6BA0" w:rsidRDefault="008247C2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D67CEE" w:rsidRPr="005A6BA0" w:rsidRDefault="008247C2" w:rsidP="008247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D67CEE" w:rsidRPr="005A6BA0" w:rsidRDefault="00D67CEE" w:rsidP="00D67CEE">
      <w:pPr>
        <w:rPr>
          <w:rFonts w:ascii="Times New Roman" w:hAnsi="Times New Roman" w:cs="Times New Roman"/>
          <w:sz w:val="24"/>
          <w:szCs w:val="24"/>
        </w:rPr>
      </w:pPr>
      <w:r w:rsidRPr="005A6B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».</w:t>
      </w:r>
    </w:p>
    <w:sectPr w:rsidR="00D67CEE" w:rsidRPr="005A6BA0" w:rsidSect="00D67CEE">
      <w:pgSz w:w="16834" w:h="11909" w:orient="landscape"/>
      <w:pgMar w:top="993" w:right="674" w:bottom="567" w:left="113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F6" w:rsidRDefault="007071F6" w:rsidP="00A12703">
      <w:pPr>
        <w:spacing w:after="0" w:line="240" w:lineRule="auto"/>
      </w:pPr>
      <w:r>
        <w:separator/>
      </w:r>
    </w:p>
  </w:endnote>
  <w:endnote w:type="continuationSeparator" w:id="0">
    <w:p w:rsidR="007071F6" w:rsidRDefault="007071F6" w:rsidP="00A12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F6" w:rsidRDefault="007071F6" w:rsidP="00A12703">
      <w:pPr>
        <w:spacing w:after="0" w:line="240" w:lineRule="auto"/>
      </w:pPr>
      <w:r>
        <w:separator/>
      </w:r>
    </w:p>
  </w:footnote>
  <w:footnote w:type="continuationSeparator" w:id="0">
    <w:p w:rsidR="007071F6" w:rsidRDefault="007071F6" w:rsidP="00A12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0D"/>
    <w:multiLevelType w:val="multilevel"/>
    <w:tmpl w:val="C58ACC1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0F"/>
    <w:multiLevelType w:val="multilevel"/>
    <w:tmpl w:val="3EDE27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0000011"/>
    <w:multiLevelType w:val="multilevel"/>
    <w:tmpl w:val="00000010"/>
    <w:lvl w:ilvl="0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00000013"/>
    <w:multiLevelType w:val="multilevel"/>
    <w:tmpl w:val="96CC8A3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2">
    <w:nsid w:val="00000019"/>
    <w:multiLevelType w:val="multilevel"/>
    <w:tmpl w:val="00000018"/>
    <w:lvl w:ilvl="0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</w:rPr>
    </w:lvl>
  </w:abstractNum>
  <w:abstractNum w:abstractNumId="14">
    <w:nsid w:val="000E53E8"/>
    <w:multiLevelType w:val="multilevel"/>
    <w:tmpl w:val="A8AE94C4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5">
    <w:nsid w:val="299B65B2"/>
    <w:multiLevelType w:val="hybridMultilevel"/>
    <w:tmpl w:val="2F401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4"/>
  </w:num>
  <w:num w:numId="17">
    <w:abstractNumId w:val="17"/>
  </w:num>
  <w:num w:numId="18">
    <w:abstractNumId w:val="1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6BEA"/>
    <w:rsid w:val="00003C5B"/>
    <w:rsid w:val="00020F1B"/>
    <w:rsid w:val="0004049F"/>
    <w:rsid w:val="00044862"/>
    <w:rsid w:val="0006541B"/>
    <w:rsid w:val="00076174"/>
    <w:rsid w:val="00080094"/>
    <w:rsid w:val="000936AD"/>
    <w:rsid w:val="00093D4A"/>
    <w:rsid w:val="00095B7C"/>
    <w:rsid w:val="000A57D0"/>
    <w:rsid w:val="000B0625"/>
    <w:rsid w:val="000C0F24"/>
    <w:rsid w:val="000C2215"/>
    <w:rsid w:val="000C2C24"/>
    <w:rsid w:val="000E1BEE"/>
    <w:rsid w:val="00137F18"/>
    <w:rsid w:val="00143409"/>
    <w:rsid w:val="001475BF"/>
    <w:rsid w:val="00192EA7"/>
    <w:rsid w:val="00193673"/>
    <w:rsid w:val="001C32C8"/>
    <w:rsid w:val="001D4182"/>
    <w:rsid w:val="00203382"/>
    <w:rsid w:val="00205CEE"/>
    <w:rsid w:val="00226D11"/>
    <w:rsid w:val="00230F99"/>
    <w:rsid w:val="00240029"/>
    <w:rsid w:val="002545D1"/>
    <w:rsid w:val="00271E05"/>
    <w:rsid w:val="00293290"/>
    <w:rsid w:val="002E1D19"/>
    <w:rsid w:val="00300A95"/>
    <w:rsid w:val="003214A6"/>
    <w:rsid w:val="00392D46"/>
    <w:rsid w:val="003979A2"/>
    <w:rsid w:val="00397BE7"/>
    <w:rsid w:val="003A7D9B"/>
    <w:rsid w:val="003D0BF6"/>
    <w:rsid w:val="00420E13"/>
    <w:rsid w:val="00432C01"/>
    <w:rsid w:val="004365EB"/>
    <w:rsid w:val="004378CC"/>
    <w:rsid w:val="00440743"/>
    <w:rsid w:val="004426DD"/>
    <w:rsid w:val="004844E7"/>
    <w:rsid w:val="0048651C"/>
    <w:rsid w:val="004877AA"/>
    <w:rsid w:val="00496A4F"/>
    <w:rsid w:val="004E0495"/>
    <w:rsid w:val="00500341"/>
    <w:rsid w:val="00501002"/>
    <w:rsid w:val="00522102"/>
    <w:rsid w:val="005629A5"/>
    <w:rsid w:val="0058041B"/>
    <w:rsid w:val="00580F6A"/>
    <w:rsid w:val="005877E4"/>
    <w:rsid w:val="005A5B1A"/>
    <w:rsid w:val="005A6BA0"/>
    <w:rsid w:val="005F6BEA"/>
    <w:rsid w:val="0061417A"/>
    <w:rsid w:val="00633638"/>
    <w:rsid w:val="00652127"/>
    <w:rsid w:val="00656442"/>
    <w:rsid w:val="00695546"/>
    <w:rsid w:val="006A4ECA"/>
    <w:rsid w:val="006E5082"/>
    <w:rsid w:val="007071F6"/>
    <w:rsid w:val="00714D5D"/>
    <w:rsid w:val="00743181"/>
    <w:rsid w:val="0075154D"/>
    <w:rsid w:val="00762D59"/>
    <w:rsid w:val="007809FD"/>
    <w:rsid w:val="00785FC2"/>
    <w:rsid w:val="0079346D"/>
    <w:rsid w:val="007B7F00"/>
    <w:rsid w:val="007C0C07"/>
    <w:rsid w:val="007C7809"/>
    <w:rsid w:val="007C78E1"/>
    <w:rsid w:val="007D0117"/>
    <w:rsid w:val="007D7A95"/>
    <w:rsid w:val="007E22C5"/>
    <w:rsid w:val="00804C7D"/>
    <w:rsid w:val="0080574D"/>
    <w:rsid w:val="008203FC"/>
    <w:rsid w:val="008247C2"/>
    <w:rsid w:val="00836551"/>
    <w:rsid w:val="0083738F"/>
    <w:rsid w:val="00857831"/>
    <w:rsid w:val="0088318D"/>
    <w:rsid w:val="00897A03"/>
    <w:rsid w:val="008A07E9"/>
    <w:rsid w:val="008A2DE0"/>
    <w:rsid w:val="008D3475"/>
    <w:rsid w:val="0090262E"/>
    <w:rsid w:val="00966814"/>
    <w:rsid w:val="0097084A"/>
    <w:rsid w:val="009A1760"/>
    <w:rsid w:val="009C7163"/>
    <w:rsid w:val="00A00A18"/>
    <w:rsid w:val="00A077E8"/>
    <w:rsid w:val="00A12703"/>
    <w:rsid w:val="00A14180"/>
    <w:rsid w:val="00A4498C"/>
    <w:rsid w:val="00A532A9"/>
    <w:rsid w:val="00A561B5"/>
    <w:rsid w:val="00AB1F34"/>
    <w:rsid w:val="00AE45D8"/>
    <w:rsid w:val="00AE6221"/>
    <w:rsid w:val="00B2023A"/>
    <w:rsid w:val="00B61D2B"/>
    <w:rsid w:val="00B924E4"/>
    <w:rsid w:val="00B93B2E"/>
    <w:rsid w:val="00BC1A6D"/>
    <w:rsid w:val="00BC6CC4"/>
    <w:rsid w:val="00BD4830"/>
    <w:rsid w:val="00BD7154"/>
    <w:rsid w:val="00BF080F"/>
    <w:rsid w:val="00BF299C"/>
    <w:rsid w:val="00C078C7"/>
    <w:rsid w:val="00C34FFB"/>
    <w:rsid w:val="00C67ECA"/>
    <w:rsid w:val="00C809C6"/>
    <w:rsid w:val="00CA5895"/>
    <w:rsid w:val="00CB6F4A"/>
    <w:rsid w:val="00CC0319"/>
    <w:rsid w:val="00CC264C"/>
    <w:rsid w:val="00CD6B2F"/>
    <w:rsid w:val="00D05BB5"/>
    <w:rsid w:val="00D37684"/>
    <w:rsid w:val="00D50D0E"/>
    <w:rsid w:val="00D67CEE"/>
    <w:rsid w:val="00D71FE7"/>
    <w:rsid w:val="00D81918"/>
    <w:rsid w:val="00DA5EFC"/>
    <w:rsid w:val="00DB1B13"/>
    <w:rsid w:val="00DB23ED"/>
    <w:rsid w:val="00DC0149"/>
    <w:rsid w:val="00DD3D1B"/>
    <w:rsid w:val="00DE5BA0"/>
    <w:rsid w:val="00DF6BCF"/>
    <w:rsid w:val="00E247E4"/>
    <w:rsid w:val="00E301F4"/>
    <w:rsid w:val="00E62EA4"/>
    <w:rsid w:val="00E728BB"/>
    <w:rsid w:val="00EC1C46"/>
    <w:rsid w:val="00ED352D"/>
    <w:rsid w:val="00F07C44"/>
    <w:rsid w:val="00F41E12"/>
    <w:rsid w:val="00F70CC4"/>
    <w:rsid w:val="00F809DF"/>
    <w:rsid w:val="00FA0C69"/>
    <w:rsid w:val="00FC3B86"/>
    <w:rsid w:val="00FC5F9C"/>
    <w:rsid w:val="00FD5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D011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F07C4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F07C4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sz w:val="30"/>
      <w:szCs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F07C44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F07C44"/>
    <w:pPr>
      <w:spacing w:after="0" w:line="240" w:lineRule="auto"/>
      <w:ind w:firstLine="567"/>
      <w:jc w:val="both"/>
      <w:outlineLvl w:val="3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F07C4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F07C4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F07C4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F07C4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31">
    <w:name w:val="Основной текст (3)"/>
    <w:uiPriority w:val="99"/>
    <w:rsid w:val="00F07C44"/>
    <w:rPr>
      <w:rFonts w:ascii="Georgia" w:hAnsi="Georgia" w:cs="Georgia"/>
      <w:b/>
      <w:bCs/>
      <w:sz w:val="23"/>
      <w:szCs w:val="23"/>
      <w:u w:val="none"/>
    </w:rPr>
  </w:style>
  <w:style w:type="character" w:customStyle="1" w:styleId="34pt">
    <w:name w:val="Основной текст (3) + Интервал 4 pt"/>
    <w:uiPriority w:val="99"/>
    <w:rsid w:val="00F07C44"/>
    <w:rPr>
      <w:rFonts w:ascii="Georgia" w:hAnsi="Georgia" w:cs="Georgia"/>
      <w:b/>
      <w:bCs/>
      <w:color w:val="000000"/>
      <w:spacing w:val="80"/>
      <w:w w:val="100"/>
      <w:position w:val="0"/>
      <w:sz w:val="23"/>
      <w:szCs w:val="23"/>
    </w:rPr>
  </w:style>
  <w:style w:type="paragraph" w:styleId="a3">
    <w:name w:val="Body Text"/>
    <w:basedOn w:val="a"/>
    <w:link w:val="a4"/>
    <w:uiPriority w:val="99"/>
    <w:rsid w:val="00F07C44"/>
    <w:pPr>
      <w:widowControl w:val="0"/>
      <w:shd w:val="clear" w:color="auto" w:fill="FFFFFF"/>
      <w:spacing w:after="0" w:line="317" w:lineRule="exact"/>
      <w:ind w:hanging="1560"/>
      <w:jc w:val="both"/>
    </w:pPr>
    <w:rPr>
      <w:rFonts w:ascii="Arial" w:hAnsi="Arial" w:cs="Arial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F07C44"/>
    <w:rPr>
      <w:rFonts w:ascii="Arial" w:hAnsi="Arial" w:cs="Arial"/>
      <w:sz w:val="26"/>
      <w:szCs w:val="26"/>
      <w:shd w:val="clear" w:color="auto" w:fill="FFFFFF"/>
      <w:lang w:eastAsia="ru-RU"/>
    </w:rPr>
  </w:style>
  <w:style w:type="character" w:customStyle="1" w:styleId="32">
    <w:name w:val="Основной текст (3)_"/>
    <w:link w:val="310"/>
    <w:uiPriority w:val="99"/>
    <w:locked/>
    <w:rsid w:val="00F07C44"/>
    <w:rPr>
      <w:rFonts w:ascii="Georgia" w:hAnsi="Georgia" w:cs="Georgia"/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2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Georgia" w:hAnsi="Georgia" w:cs="Times New Roman"/>
      <w:b/>
      <w:bCs/>
      <w:sz w:val="23"/>
      <w:szCs w:val="23"/>
      <w:lang/>
    </w:rPr>
  </w:style>
  <w:style w:type="character" w:customStyle="1" w:styleId="2pt">
    <w:name w:val="Основной текст + Интервал 2 pt"/>
    <w:uiPriority w:val="99"/>
    <w:rsid w:val="00F07C44"/>
    <w:rPr>
      <w:rFonts w:ascii="Times New Roman" w:hAnsi="Times New Roman" w:cs="Times New Roman"/>
      <w:spacing w:val="40"/>
      <w:sz w:val="26"/>
      <w:szCs w:val="26"/>
      <w:u w:val="none"/>
      <w:lang w:val="ru-RU" w:eastAsia="ru-RU"/>
    </w:rPr>
  </w:style>
  <w:style w:type="table" w:styleId="a5">
    <w:name w:val="Table Grid"/>
    <w:basedOn w:val="a1"/>
    <w:uiPriority w:val="99"/>
    <w:rsid w:val="00F07C44"/>
    <w:pPr>
      <w:widowControl w:val="0"/>
    </w:pPr>
    <w:rPr>
      <w:rFonts w:ascii="Courier New" w:hAnsi="Courier New" w:cs="Courier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+ Курсив1"/>
    <w:aliases w:val="Интервал 0 pt1,Интервал 0 pt2,Основной текст (4) + Не курсив1,Интервал 1 pt1,Основной текст + Georgia1,Основной текст (2) + Candara1,14 pt1,Заголовок №1 + Не курсив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ru-RU" w:eastAsia="ru-RU"/>
    </w:rPr>
  </w:style>
  <w:style w:type="character" w:customStyle="1" w:styleId="10pt">
    <w:name w:val="Основной текст + 10 pt"/>
    <w:uiPriority w:val="99"/>
    <w:rsid w:val="00F07C44"/>
    <w:rPr>
      <w:rFonts w:ascii="Times New Roman" w:hAnsi="Times New Roman" w:cs="Times New Roman"/>
      <w:sz w:val="20"/>
      <w:szCs w:val="20"/>
      <w:u w:val="none"/>
      <w:lang w:val="ru-RU" w:eastAsia="ru-RU"/>
    </w:rPr>
  </w:style>
  <w:style w:type="character" w:customStyle="1" w:styleId="CenturyGothic1">
    <w:name w:val="Основной текст + Century Gothic1"/>
    <w:aliases w:val="7,5 pt1,Полужирный1,Курсив1,Интервал -1 pt,Основной текст (6) + 16 pt,Основной текст + Constantia,12 pt5,Курсив5,Основной текст + Constantia1,12 pt3,Интервал -1 pt1,Основной текст + 15 pt1,Основной текст (5) + 21 pt"/>
    <w:uiPriority w:val="99"/>
    <w:rsid w:val="00F07C44"/>
    <w:rPr>
      <w:rFonts w:ascii="Century Gothic" w:hAnsi="Century Gothic" w:cs="Century Gothic"/>
      <w:b/>
      <w:bCs/>
      <w:i/>
      <w:iCs/>
      <w:spacing w:val="-30"/>
      <w:sz w:val="15"/>
      <w:szCs w:val="15"/>
      <w:u w:val="none"/>
      <w:lang w:val="ru-RU" w:eastAsia="ru-RU"/>
    </w:rPr>
  </w:style>
  <w:style w:type="character" w:customStyle="1" w:styleId="a6">
    <w:name w:val="Сноска"/>
    <w:uiPriority w:val="99"/>
    <w:rsid w:val="00F07C44"/>
    <w:rPr>
      <w:rFonts w:ascii="Times New Roman" w:hAnsi="Times New Roman" w:cs="Times New Roman"/>
      <w:sz w:val="26"/>
      <w:szCs w:val="26"/>
      <w:u w:val="single"/>
    </w:rPr>
  </w:style>
  <w:style w:type="character" w:customStyle="1" w:styleId="a7">
    <w:name w:val="Основной текст + Полужирный"/>
    <w:aliases w:val="Не курсив,Основной текст + 9,5 pt,Полужирный,Интервал 1 pt,Основной текст + 16 pt,Основной текст (5) + 11,Курсив3,Основной текст (16) + 13 pt"/>
    <w:uiPriority w:val="99"/>
    <w:rsid w:val="00F07C44"/>
    <w:rPr>
      <w:rFonts w:ascii="Times New Roman" w:hAnsi="Times New Roman" w:cs="Times New Roman"/>
      <w:b/>
      <w:bCs/>
      <w:i/>
      <w:iCs/>
      <w:sz w:val="18"/>
      <w:szCs w:val="18"/>
      <w:u w:val="none"/>
    </w:rPr>
  </w:style>
  <w:style w:type="character" w:customStyle="1" w:styleId="-1pt">
    <w:name w:val="Основной текст + Интервал -1 pt"/>
    <w:uiPriority w:val="99"/>
    <w:rsid w:val="00F07C44"/>
    <w:rPr>
      <w:rFonts w:ascii="Times New Roman" w:hAnsi="Times New Roman" w:cs="Times New Roman"/>
      <w:i/>
      <w:iCs/>
      <w:spacing w:val="-20"/>
      <w:sz w:val="18"/>
      <w:szCs w:val="18"/>
      <w:u w:val="none"/>
      <w:lang w:val="ru-RU" w:eastAsia="ru-RU"/>
    </w:rPr>
  </w:style>
  <w:style w:type="character" w:styleId="a8">
    <w:name w:val="Hyperlink"/>
    <w:basedOn w:val="a0"/>
    <w:uiPriority w:val="99"/>
    <w:rsid w:val="00F07C44"/>
    <w:rPr>
      <w:color w:val="0000FF"/>
      <w:u w:val="none"/>
    </w:rPr>
  </w:style>
  <w:style w:type="character" w:customStyle="1" w:styleId="21">
    <w:name w:val="Заголовок №2_"/>
    <w:link w:val="210"/>
    <w:uiPriority w:val="99"/>
    <w:locked/>
    <w:rsid w:val="00F07C44"/>
    <w:rPr>
      <w:b/>
      <w:bCs/>
      <w:sz w:val="28"/>
      <w:szCs w:val="28"/>
      <w:shd w:val="clear" w:color="auto" w:fill="FFFFFF"/>
    </w:rPr>
  </w:style>
  <w:style w:type="character" w:customStyle="1" w:styleId="22">
    <w:name w:val="Заголовок №2"/>
    <w:uiPriority w:val="99"/>
    <w:rsid w:val="00F07C44"/>
    <w:rPr>
      <w:b/>
      <w:bCs/>
      <w:strike/>
      <w:sz w:val="28"/>
      <w:szCs w:val="28"/>
      <w:shd w:val="clear" w:color="auto" w:fill="FFFFFF"/>
    </w:rPr>
  </w:style>
  <w:style w:type="character" w:customStyle="1" w:styleId="a9">
    <w:name w:val="Основной текст + Курсив"/>
    <w:aliases w:val="Интервал 0 pt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ru-RU" w:eastAsia="ru-RU"/>
    </w:rPr>
  </w:style>
  <w:style w:type="character" w:customStyle="1" w:styleId="41">
    <w:name w:val="Основной текст + Курсив4"/>
    <w:aliases w:val="Интервал 0 pt5,Интервал 0 pt6,Основной текст (7) + Не курсив,Основной текст (8) + 13 pt"/>
    <w:uiPriority w:val="99"/>
    <w:rsid w:val="00F07C44"/>
    <w:rPr>
      <w:rFonts w:ascii="Times New Roman" w:hAnsi="Times New Roman" w:cs="Times New Roman"/>
      <w:i/>
      <w:iCs/>
      <w:strike/>
      <w:spacing w:val="-10"/>
      <w:sz w:val="26"/>
      <w:szCs w:val="26"/>
      <w:u w:val="none"/>
      <w:lang w:val="ru-RU" w:eastAsia="ru-RU"/>
    </w:rPr>
  </w:style>
  <w:style w:type="character" w:customStyle="1" w:styleId="33">
    <w:name w:val="Основной текст + Курсив3"/>
    <w:aliases w:val="Малые прописные,Интервал 0 pt4,Малые прописные1,Основной текст (10) + Не курсив"/>
    <w:uiPriority w:val="99"/>
    <w:rsid w:val="00F07C44"/>
    <w:rPr>
      <w:rFonts w:ascii="Times New Roman" w:hAnsi="Times New Roman" w:cs="Times New Roman"/>
      <w:i/>
      <w:iCs/>
      <w:smallCaps/>
      <w:spacing w:val="-10"/>
      <w:sz w:val="26"/>
      <w:szCs w:val="26"/>
      <w:u w:val="none"/>
      <w:lang w:val="en-US" w:eastAsia="en-US"/>
    </w:rPr>
  </w:style>
  <w:style w:type="character" w:customStyle="1" w:styleId="aa">
    <w:name w:val="Колонтитул_"/>
    <w:link w:val="12"/>
    <w:uiPriority w:val="99"/>
    <w:locked/>
    <w:rsid w:val="00F07C44"/>
    <w:rPr>
      <w:spacing w:val="10"/>
      <w:sz w:val="16"/>
      <w:szCs w:val="16"/>
      <w:shd w:val="clear" w:color="auto" w:fill="FFFFFF"/>
    </w:rPr>
  </w:style>
  <w:style w:type="character" w:customStyle="1" w:styleId="ab">
    <w:name w:val="Колонтитул"/>
    <w:basedOn w:val="aa"/>
    <w:uiPriority w:val="99"/>
    <w:rsid w:val="00F07C44"/>
  </w:style>
  <w:style w:type="character" w:customStyle="1" w:styleId="ac">
    <w:name w:val="Подпись к картинке_"/>
    <w:link w:val="13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23">
    <w:name w:val="Основной текст (2)_"/>
    <w:link w:val="211"/>
    <w:uiPriority w:val="99"/>
    <w:locked/>
    <w:rsid w:val="00F07C44"/>
    <w:rPr>
      <w:b/>
      <w:bCs/>
      <w:sz w:val="19"/>
      <w:szCs w:val="19"/>
      <w:shd w:val="clear" w:color="auto" w:fill="FFFFFF"/>
    </w:rPr>
  </w:style>
  <w:style w:type="character" w:customStyle="1" w:styleId="24">
    <w:name w:val="Основной текст (2)"/>
    <w:uiPriority w:val="99"/>
    <w:rsid w:val="00F07C44"/>
    <w:rPr>
      <w:b/>
      <w:bCs/>
      <w:strike/>
      <w:sz w:val="19"/>
      <w:szCs w:val="19"/>
      <w:shd w:val="clear" w:color="auto" w:fill="FFFFFF"/>
    </w:rPr>
  </w:style>
  <w:style w:type="character" w:customStyle="1" w:styleId="230">
    <w:name w:val="Основной текст (2)3"/>
    <w:uiPriority w:val="99"/>
    <w:rsid w:val="00F07C44"/>
    <w:rPr>
      <w:b/>
      <w:bCs/>
      <w:strike/>
      <w:sz w:val="19"/>
      <w:szCs w:val="19"/>
      <w:u w:val="single"/>
      <w:shd w:val="clear" w:color="auto" w:fill="FFFFFF"/>
    </w:rPr>
  </w:style>
  <w:style w:type="character" w:customStyle="1" w:styleId="220">
    <w:name w:val="Основной текст (2)2"/>
    <w:uiPriority w:val="99"/>
    <w:rsid w:val="00F07C44"/>
    <w:rPr>
      <w:b/>
      <w:bCs/>
      <w:sz w:val="19"/>
      <w:szCs w:val="19"/>
      <w:u w:val="single"/>
      <w:shd w:val="clear" w:color="auto" w:fill="FFFFFF"/>
    </w:rPr>
  </w:style>
  <w:style w:type="character" w:customStyle="1" w:styleId="2Arial">
    <w:name w:val="Основной текст (2) + Arial"/>
    <w:aliases w:val="6 pt,Курсив,Основной текст + 15 pt,Основной текст (2) + 21 pt,Не полужирный"/>
    <w:uiPriority w:val="99"/>
    <w:rsid w:val="00F07C44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F07C44"/>
    <w:rPr>
      <w:b/>
      <w:bCs/>
      <w:sz w:val="14"/>
      <w:szCs w:val="14"/>
      <w:shd w:val="clear" w:color="auto" w:fill="FFFFFF"/>
    </w:rPr>
  </w:style>
  <w:style w:type="character" w:customStyle="1" w:styleId="14pt">
    <w:name w:val="Основной текст + 14 pt"/>
    <w:uiPriority w:val="99"/>
    <w:rsid w:val="00F07C44"/>
    <w:rPr>
      <w:rFonts w:ascii="Times New Roman" w:hAnsi="Times New Roman" w:cs="Times New Roman"/>
      <w:sz w:val="28"/>
      <w:szCs w:val="28"/>
      <w:u w:val="none"/>
      <w:lang w:val="ru-RU" w:eastAsia="ru-RU"/>
    </w:rPr>
  </w:style>
  <w:style w:type="character" w:customStyle="1" w:styleId="25">
    <w:name w:val="Основной текст + Курсив2"/>
    <w:aliases w:val="Интервал 0 pt3,Интервал 2 pt1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  <w:lang w:val="en-US" w:eastAsia="en-US"/>
    </w:rPr>
  </w:style>
  <w:style w:type="character" w:customStyle="1" w:styleId="14pt1">
    <w:name w:val="Основной текст + 14 pt1"/>
    <w:uiPriority w:val="99"/>
    <w:rsid w:val="00F07C44"/>
    <w:rPr>
      <w:rFonts w:ascii="Times New Roman" w:hAnsi="Times New Roman" w:cs="Times New Roman"/>
      <w:strike/>
      <w:sz w:val="28"/>
      <w:szCs w:val="28"/>
      <w:u w:val="none"/>
      <w:lang w:val="ru-RU" w:eastAsia="ru-RU"/>
    </w:rPr>
  </w:style>
  <w:style w:type="character" w:customStyle="1" w:styleId="ad">
    <w:name w:val="Основной текст + Малые прописные"/>
    <w:aliases w:val="Интервал 2 pt"/>
    <w:uiPriority w:val="99"/>
    <w:rsid w:val="00F07C44"/>
    <w:rPr>
      <w:rFonts w:ascii="Times New Roman" w:hAnsi="Times New Roman" w:cs="Times New Roman"/>
      <w:smallCaps/>
      <w:sz w:val="26"/>
      <w:szCs w:val="26"/>
      <w:u w:val="none"/>
      <w:lang w:val="ru-RU" w:eastAsia="ru-RU"/>
    </w:rPr>
  </w:style>
  <w:style w:type="character" w:customStyle="1" w:styleId="ae">
    <w:name w:val="Подпись к картинке"/>
    <w:uiPriority w:val="99"/>
    <w:rsid w:val="00F07C44"/>
    <w:rPr>
      <w:rFonts w:ascii="Times New Roman" w:hAnsi="Times New Roman" w:cs="Times New Roman"/>
      <w:sz w:val="26"/>
      <w:szCs w:val="26"/>
      <w:u w:val="none"/>
    </w:rPr>
  </w:style>
  <w:style w:type="character" w:customStyle="1" w:styleId="26">
    <w:name w:val="Подпись к картинке2"/>
    <w:uiPriority w:val="99"/>
    <w:rsid w:val="00F07C44"/>
    <w:rPr>
      <w:strike/>
      <w:sz w:val="26"/>
      <w:szCs w:val="26"/>
      <w:shd w:val="clear" w:color="auto" w:fill="FFFFFF"/>
    </w:rPr>
  </w:style>
  <w:style w:type="character" w:customStyle="1" w:styleId="5">
    <w:name w:val="Основной текст (5)"/>
    <w:uiPriority w:val="99"/>
    <w:rsid w:val="00F07C44"/>
    <w:rPr>
      <w:rFonts w:ascii="Times New Roman" w:hAnsi="Times New Roman" w:cs="Times New Roman"/>
      <w:i/>
      <w:iCs/>
      <w:spacing w:val="-10"/>
      <w:sz w:val="26"/>
      <w:szCs w:val="26"/>
      <w:u w:val="none"/>
    </w:rPr>
  </w:style>
  <w:style w:type="character" w:customStyle="1" w:styleId="52">
    <w:name w:val="Основной текст (5)2"/>
    <w:uiPriority w:val="99"/>
    <w:rsid w:val="00F07C44"/>
    <w:rPr>
      <w:i/>
      <w:iCs/>
      <w:color w:val="FFFFFF"/>
      <w:spacing w:val="-10"/>
      <w:w w:val="100"/>
      <w:position w:val="0"/>
      <w:sz w:val="26"/>
      <w:szCs w:val="26"/>
      <w:shd w:val="clear" w:color="auto" w:fill="FFFFFF"/>
    </w:rPr>
  </w:style>
  <w:style w:type="character" w:customStyle="1" w:styleId="50">
    <w:name w:val="Основной текст (5)_"/>
    <w:link w:val="51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F07C44"/>
    <w:rPr>
      <w:b/>
      <w:bCs/>
      <w:sz w:val="28"/>
      <w:szCs w:val="28"/>
      <w:shd w:val="clear" w:color="auto" w:fill="FFFFFF"/>
    </w:rPr>
  </w:style>
  <w:style w:type="character" w:customStyle="1" w:styleId="60">
    <w:name w:val="Основной текст (6)"/>
    <w:uiPriority w:val="99"/>
    <w:rsid w:val="00F07C44"/>
    <w:rPr>
      <w:b/>
      <w:bCs/>
      <w:strike/>
      <w:sz w:val="28"/>
      <w:szCs w:val="28"/>
      <w:shd w:val="clear" w:color="auto" w:fill="FFFFFF"/>
    </w:rPr>
  </w:style>
  <w:style w:type="character" w:customStyle="1" w:styleId="221">
    <w:name w:val="Заголовок №22"/>
    <w:uiPriority w:val="99"/>
    <w:rsid w:val="00F07C44"/>
    <w:rPr>
      <w:b/>
      <w:bCs/>
      <w:sz w:val="28"/>
      <w:szCs w:val="28"/>
      <w:u w:val="single"/>
      <w:shd w:val="clear" w:color="auto" w:fill="FFFFFF"/>
    </w:rPr>
  </w:style>
  <w:style w:type="character" w:customStyle="1" w:styleId="2pt1">
    <w:name w:val="Основной текст + Интервал 2 pt1"/>
    <w:uiPriority w:val="99"/>
    <w:rsid w:val="00F07C44"/>
    <w:rPr>
      <w:rFonts w:ascii="Times New Roman" w:hAnsi="Times New Roman" w:cs="Times New Roman"/>
      <w:strike/>
      <w:spacing w:val="40"/>
      <w:sz w:val="26"/>
      <w:szCs w:val="26"/>
      <w:u w:val="none"/>
      <w:lang w:val="ru-RU" w:eastAsia="ru-RU"/>
    </w:rPr>
  </w:style>
  <w:style w:type="character" w:customStyle="1" w:styleId="12pt">
    <w:name w:val="Основной текст + 12 pt"/>
    <w:aliases w:val="Полужирный2"/>
    <w:uiPriority w:val="99"/>
    <w:rsid w:val="00F07C44"/>
    <w:rPr>
      <w:rFonts w:ascii="Times New Roman" w:hAnsi="Times New Roman" w:cs="Times New Roman"/>
      <w:b/>
      <w:bCs/>
      <w:sz w:val="24"/>
      <w:szCs w:val="24"/>
      <w:u w:val="none"/>
      <w:lang w:val="en-US" w:eastAsia="en-US"/>
    </w:rPr>
  </w:style>
  <w:style w:type="character" w:customStyle="1" w:styleId="14">
    <w:name w:val="Заголовок №1_"/>
    <w:link w:val="15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character" w:customStyle="1" w:styleId="12pt2">
    <w:name w:val="Основной текст + 12 pt2"/>
    <w:uiPriority w:val="99"/>
    <w:rsid w:val="00F07C44"/>
    <w:rPr>
      <w:rFonts w:ascii="Times New Roman" w:hAnsi="Times New Roman" w:cs="Times New Roman"/>
      <w:sz w:val="24"/>
      <w:szCs w:val="24"/>
      <w:u w:val="none"/>
      <w:lang w:val="ru-RU" w:eastAsia="ru-RU"/>
    </w:rPr>
  </w:style>
  <w:style w:type="paragraph" w:customStyle="1" w:styleId="210">
    <w:name w:val="Заголовок №21"/>
    <w:basedOn w:val="a"/>
    <w:link w:val="21"/>
    <w:uiPriority w:val="99"/>
    <w:rsid w:val="00F07C44"/>
    <w:pPr>
      <w:widowControl w:val="0"/>
      <w:shd w:val="clear" w:color="auto" w:fill="FFFFFF"/>
      <w:spacing w:after="0" w:line="319" w:lineRule="exact"/>
      <w:ind w:firstLine="560"/>
      <w:jc w:val="both"/>
      <w:outlineLvl w:val="1"/>
    </w:pPr>
    <w:rPr>
      <w:rFonts w:cs="Times New Roman"/>
      <w:b/>
      <w:bCs/>
      <w:sz w:val="28"/>
      <w:szCs w:val="28"/>
      <w:lang/>
    </w:rPr>
  </w:style>
  <w:style w:type="paragraph" w:customStyle="1" w:styleId="12">
    <w:name w:val="Колонтитул1"/>
    <w:basedOn w:val="a"/>
    <w:link w:val="a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center"/>
    </w:pPr>
    <w:rPr>
      <w:rFonts w:cs="Times New Roman"/>
      <w:spacing w:val="10"/>
      <w:sz w:val="16"/>
      <w:szCs w:val="16"/>
      <w:lang/>
    </w:rPr>
  </w:style>
  <w:style w:type="paragraph" w:customStyle="1" w:styleId="13">
    <w:name w:val="Подпись к картинке1"/>
    <w:basedOn w:val="a"/>
    <w:link w:val="ac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211">
    <w:name w:val="Основной текст (2)1"/>
    <w:basedOn w:val="a"/>
    <w:link w:val="23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19"/>
      <w:szCs w:val="19"/>
      <w:lang/>
    </w:rPr>
  </w:style>
  <w:style w:type="paragraph" w:customStyle="1" w:styleId="43">
    <w:name w:val="Основной текст (4)"/>
    <w:basedOn w:val="a"/>
    <w:link w:val="42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14"/>
      <w:szCs w:val="14"/>
      <w:lang/>
    </w:rPr>
  </w:style>
  <w:style w:type="paragraph" w:customStyle="1" w:styleId="51">
    <w:name w:val="Основной текст (5)1"/>
    <w:basedOn w:val="a"/>
    <w:link w:val="5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pacing w:val="-10"/>
      <w:sz w:val="26"/>
      <w:szCs w:val="26"/>
      <w:lang/>
    </w:rPr>
  </w:style>
  <w:style w:type="paragraph" w:customStyle="1" w:styleId="61">
    <w:name w:val="Основной текст (6)1"/>
    <w:basedOn w:val="a"/>
    <w:link w:val="6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cs="Times New Roman"/>
      <w:b/>
      <w:bCs/>
      <w:sz w:val="28"/>
      <w:szCs w:val="28"/>
      <w:lang/>
    </w:rPr>
  </w:style>
  <w:style w:type="paragraph" w:customStyle="1" w:styleId="15">
    <w:name w:val="Заголовок №1"/>
    <w:basedOn w:val="a"/>
    <w:link w:val="14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  <w:outlineLvl w:val="0"/>
    </w:pPr>
    <w:rPr>
      <w:rFonts w:cs="Times New Roman"/>
      <w:i/>
      <w:iCs/>
      <w:spacing w:val="-10"/>
      <w:sz w:val="26"/>
      <w:szCs w:val="26"/>
      <w:lang/>
    </w:rPr>
  </w:style>
  <w:style w:type="paragraph" w:styleId="af">
    <w:name w:val="header"/>
    <w:basedOn w:val="a"/>
    <w:link w:val="af0"/>
    <w:uiPriority w:val="99"/>
    <w:rsid w:val="00F07C44"/>
    <w:pPr>
      <w:widowControl w:val="0"/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locked/>
    <w:rsid w:val="00F07C44"/>
    <w:rPr>
      <w:rFonts w:ascii="Courier New" w:hAnsi="Courier New" w:cs="Courier New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F07C44"/>
    <w:pPr>
      <w:widowControl w:val="0"/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F07C44"/>
    <w:rPr>
      <w:rFonts w:ascii="Courier New" w:hAnsi="Courier New" w:cs="Courier New"/>
      <w:color w:val="000000"/>
      <w:sz w:val="24"/>
      <w:szCs w:val="24"/>
      <w:lang w:eastAsia="ru-RU"/>
    </w:rPr>
  </w:style>
  <w:style w:type="character" w:customStyle="1" w:styleId="af3">
    <w:name w:val="Подпись к таблице_"/>
    <w:link w:val="af4"/>
    <w:uiPriority w:val="99"/>
    <w:locked/>
    <w:rsid w:val="00F07C44"/>
    <w:rPr>
      <w:b/>
      <w:bCs/>
      <w:sz w:val="26"/>
      <w:szCs w:val="26"/>
      <w:shd w:val="clear" w:color="auto" w:fill="FFFFFF"/>
    </w:rPr>
  </w:style>
  <w:style w:type="character" w:customStyle="1" w:styleId="27">
    <w:name w:val="Подпись к таблице (2)_"/>
    <w:link w:val="28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23pt">
    <w:name w:val="Подпись к таблице (2) + Интервал 3 pt"/>
    <w:uiPriority w:val="99"/>
    <w:rsid w:val="00F07C44"/>
    <w:rPr>
      <w:spacing w:val="70"/>
      <w:sz w:val="26"/>
      <w:szCs w:val="26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26"/>
      <w:szCs w:val="26"/>
      <w:lang/>
    </w:rPr>
  </w:style>
  <w:style w:type="paragraph" w:customStyle="1" w:styleId="28">
    <w:name w:val="Подпись к таблице (2)"/>
    <w:basedOn w:val="a"/>
    <w:link w:val="27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z w:val="26"/>
      <w:szCs w:val="26"/>
      <w:lang/>
    </w:rPr>
  </w:style>
  <w:style w:type="character" w:customStyle="1" w:styleId="44">
    <w:name w:val="Заголовок №4_"/>
    <w:link w:val="45"/>
    <w:uiPriority w:val="99"/>
    <w:locked/>
    <w:rsid w:val="00F07C44"/>
    <w:rPr>
      <w:b/>
      <w:bCs/>
      <w:sz w:val="26"/>
      <w:szCs w:val="26"/>
      <w:shd w:val="clear" w:color="auto" w:fill="FFFFFF"/>
    </w:rPr>
  </w:style>
  <w:style w:type="paragraph" w:customStyle="1" w:styleId="45">
    <w:name w:val="Заголовок №4"/>
    <w:basedOn w:val="a"/>
    <w:link w:val="44"/>
    <w:uiPriority w:val="99"/>
    <w:rsid w:val="00F07C44"/>
    <w:pPr>
      <w:widowControl w:val="0"/>
      <w:shd w:val="clear" w:color="auto" w:fill="FFFFFF"/>
      <w:spacing w:after="0" w:line="319" w:lineRule="exact"/>
      <w:ind w:firstLine="560"/>
      <w:jc w:val="both"/>
      <w:outlineLvl w:val="3"/>
    </w:pPr>
    <w:rPr>
      <w:rFonts w:cs="Times New Roman"/>
      <w:b/>
      <w:bCs/>
      <w:sz w:val="26"/>
      <w:szCs w:val="26"/>
      <w:lang/>
    </w:rPr>
  </w:style>
  <w:style w:type="character" w:customStyle="1" w:styleId="Constantia2">
    <w:name w:val="Основной текст + Constantia2"/>
    <w:aliases w:val="12 pt4,Курсив2,Интервал -1 pt2"/>
    <w:uiPriority w:val="99"/>
    <w:rsid w:val="00F07C44"/>
    <w:rPr>
      <w:rFonts w:ascii="Constantia" w:hAnsi="Constantia" w:cs="Constantia"/>
      <w:i/>
      <w:iCs/>
      <w:spacing w:val="-20"/>
      <w:sz w:val="24"/>
      <w:szCs w:val="24"/>
      <w:u w:val="none"/>
      <w:lang w:val="ru-RU" w:eastAsia="ru-RU"/>
    </w:rPr>
  </w:style>
  <w:style w:type="character" w:customStyle="1" w:styleId="1TimesNewRoman">
    <w:name w:val="Заголовок №1 + Times New Roman"/>
    <w:aliases w:val="Интервал 1 pt2,Основной текст + Georgia2"/>
    <w:uiPriority w:val="99"/>
    <w:rsid w:val="00F07C44"/>
    <w:rPr>
      <w:i/>
      <w:iCs/>
      <w:spacing w:val="30"/>
      <w:sz w:val="8"/>
      <w:szCs w:val="8"/>
      <w:shd w:val="clear" w:color="auto" w:fill="FFFFFF"/>
    </w:rPr>
  </w:style>
  <w:style w:type="character" w:customStyle="1" w:styleId="29">
    <w:name w:val="Колонтитул2"/>
    <w:uiPriority w:val="99"/>
    <w:rsid w:val="00F07C44"/>
    <w:rPr>
      <w:spacing w:val="10"/>
      <w:sz w:val="18"/>
      <w:szCs w:val="18"/>
      <w:shd w:val="clear" w:color="auto" w:fill="FFFFFF"/>
    </w:rPr>
  </w:style>
  <w:style w:type="character" w:customStyle="1" w:styleId="62">
    <w:name w:val="Основной текст (6)2"/>
    <w:uiPriority w:val="99"/>
    <w:rsid w:val="00F07C44"/>
    <w:rPr>
      <w:b/>
      <w:bCs/>
      <w:sz w:val="28"/>
      <w:szCs w:val="28"/>
      <w:u w:val="single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F07C44"/>
    <w:rPr>
      <w:rFonts w:ascii="Constantia" w:hAnsi="Constantia" w:cs="Constantia"/>
      <w:spacing w:val="10"/>
      <w:sz w:val="8"/>
      <w:szCs w:val="8"/>
      <w:shd w:val="clear" w:color="auto" w:fill="FFFFFF"/>
    </w:rPr>
  </w:style>
  <w:style w:type="paragraph" w:customStyle="1" w:styleId="410">
    <w:name w:val="Основной текст (4)1"/>
    <w:basedOn w:val="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Arial" w:hAnsi="Arial" w:cs="Arial"/>
      <w:i/>
      <w:iCs/>
      <w:spacing w:val="-10"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ascii="Constantia" w:hAnsi="Constantia" w:cs="Times New Roman"/>
      <w:spacing w:val="10"/>
      <w:sz w:val="8"/>
      <w:szCs w:val="8"/>
      <w:lang/>
    </w:rPr>
  </w:style>
  <w:style w:type="character" w:customStyle="1" w:styleId="af5">
    <w:name w:val="Сноска_"/>
    <w:link w:val="16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Candara2">
    <w:name w:val="Основной текст + Candara2"/>
    <w:aliases w:val="12 pt2,14 pt3"/>
    <w:uiPriority w:val="99"/>
    <w:rsid w:val="00F07C44"/>
    <w:rPr>
      <w:rFonts w:ascii="Candara" w:hAnsi="Candara" w:cs="Candara"/>
      <w:sz w:val="24"/>
      <w:szCs w:val="24"/>
      <w:u w:val="none"/>
      <w:lang w:val="ru-RU" w:eastAsia="ru-RU"/>
    </w:rPr>
  </w:style>
  <w:style w:type="character" w:customStyle="1" w:styleId="Candara1">
    <w:name w:val="Основной текст + Candara1"/>
    <w:aliases w:val="12 pt1,12 pt"/>
    <w:uiPriority w:val="99"/>
    <w:rsid w:val="00F07C44"/>
    <w:rPr>
      <w:rFonts w:ascii="Candara" w:hAnsi="Candara" w:cs="Candara"/>
      <w:strike/>
      <w:sz w:val="24"/>
      <w:szCs w:val="24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07C44"/>
    <w:rPr>
      <w:b/>
      <w:bCs/>
      <w:i/>
      <w:iCs/>
      <w:spacing w:val="-20"/>
      <w:sz w:val="18"/>
      <w:szCs w:val="18"/>
      <w:shd w:val="clear" w:color="auto" w:fill="FFFFFF"/>
    </w:rPr>
  </w:style>
  <w:style w:type="character" w:customStyle="1" w:styleId="34">
    <w:name w:val="Заголовок №3_"/>
    <w:link w:val="35"/>
    <w:uiPriority w:val="99"/>
    <w:locked/>
    <w:rsid w:val="00F07C44"/>
    <w:rPr>
      <w:i/>
      <w:iCs/>
      <w:spacing w:val="-10"/>
      <w:sz w:val="26"/>
      <w:szCs w:val="26"/>
      <w:shd w:val="clear" w:color="auto" w:fill="FFFFFF"/>
    </w:rPr>
  </w:style>
  <w:style w:type="paragraph" w:customStyle="1" w:styleId="16">
    <w:name w:val="Сноска1"/>
    <w:basedOn w:val="a"/>
    <w:link w:val="af5"/>
    <w:uiPriority w:val="99"/>
    <w:rsid w:val="00F07C44"/>
    <w:pPr>
      <w:widowControl w:val="0"/>
      <w:shd w:val="clear" w:color="auto" w:fill="FFFFFF"/>
      <w:spacing w:after="0" w:line="317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80">
    <w:name w:val="Основной текст (8)"/>
    <w:basedOn w:val="a"/>
    <w:link w:val="8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i/>
      <w:iCs/>
      <w:spacing w:val="-20"/>
      <w:sz w:val="18"/>
      <w:szCs w:val="18"/>
      <w:lang/>
    </w:rPr>
  </w:style>
  <w:style w:type="paragraph" w:customStyle="1" w:styleId="35">
    <w:name w:val="Заголовок №3"/>
    <w:basedOn w:val="a"/>
    <w:link w:val="34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  <w:outlineLvl w:val="2"/>
    </w:pPr>
    <w:rPr>
      <w:rFonts w:cs="Times New Roman"/>
      <w:i/>
      <w:iCs/>
      <w:spacing w:val="-10"/>
      <w:sz w:val="26"/>
      <w:szCs w:val="26"/>
      <w:lang/>
    </w:rPr>
  </w:style>
  <w:style w:type="character" w:customStyle="1" w:styleId="82">
    <w:name w:val="Основной текст (8)2"/>
    <w:uiPriority w:val="99"/>
    <w:rsid w:val="00F07C44"/>
    <w:rPr>
      <w:rFonts w:ascii="Georgia" w:hAnsi="Georgia" w:cs="Georgia"/>
      <w:b/>
      <w:bCs/>
      <w:i/>
      <w:iCs/>
      <w:strike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113pt">
    <w:name w:val="Заголовок №1 + 13 pt"/>
    <w:aliases w:val="Не полужирный1"/>
    <w:uiPriority w:val="99"/>
    <w:rsid w:val="00F07C44"/>
    <w:rPr>
      <w:b/>
      <w:bCs/>
      <w:i/>
      <w:iCs/>
      <w:spacing w:val="-10"/>
      <w:sz w:val="26"/>
      <w:szCs w:val="26"/>
      <w:shd w:val="clear" w:color="auto" w:fill="FFFFFF"/>
    </w:rPr>
  </w:style>
  <w:style w:type="paragraph" w:customStyle="1" w:styleId="81">
    <w:name w:val="Основной текст (8)1"/>
    <w:basedOn w:val="a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both"/>
    </w:pPr>
    <w:rPr>
      <w:rFonts w:ascii="Georgia" w:hAnsi="Georgia" w:cs="Georgia"/>
      <w:sz w:val="23"/>
      <w:szCs w:val="23"/>
      <w:lang w:eastAsia="ru-RU"/>
    </w:rPr>
  </w:style>
  <w:style w:type="character" w:customStyle="1" w:styleId="2a">
    <w:name w:val="Подпись к картинке (2)_"/>
    <w:link w:val="212"/>
    <w:uiPriority w:val="99"/>
    <w:locked/>
    <w:rsid w:val="00F07C44"/>
    <w:rPr>
      <w:b/>
      <w:bCs/>
      <w:sz w:val="26"/>
      <w:szCs w:val="26"/>
      <w:shd w:val="clear" w:color="auto" w:fill="FFFFFF"/>
    </w:rPr>
  </w:style>
  <w:style w:type="character" w:customStyle="1" w:styleId="Candara">
    <w:name w:val="Основной текст + Candara"/>
    <w:aliases w:val="14 pt6"/>
    <w:uiPriority w:val="99"/>
    <w:rsid w:val="00F07C44"/>
    <w:rPr>
      <w:rFonts w:ascii="Candara" w:hAnsi="Candara" w:cs="Candara"/>
      <w:sz w:val="28"/>
      <w:szCs w:val="28"/>
      <w:u w:val="none"/>
      <w:lang w:val="ru-RU" w:eastAsia="ru-RU"/>
    </w:rPr>
  </w:style>
  <w:style w:type="character" w:customStyle="1" w:styleId="63">
    <w:name w:val="Основной текст + Курсив6"/>
    <w:uiPriority w:val="99"/>
    <w:rsid w:val="00F07C44"/>
    <w:rPr>
      <w:rFonts w:ascii="Times New Roman" w:hAnsi="Times New Roman" w:cs="Times New Roman"/>
      <w:i/>
      <w:iCs/>
      <w:sz w:val="26"/>
      <w:szCs w:val="26"/>
      <w:u w:val="none"/>
      <w:lang w:val="en-US" w:eastAsia="en-US"/>
    </w:rPr>
  </w:style>
  <w:style w:type="character" w:customStyle="1" w:styleId="36">
    <w:name w:val="Основной текст (3) + Не курсив"/>
    <w:uiPriority w:val="99"/>
    <w:rsid w:val="00F07C44"/>
    <w:rPr>
      <w:rFonts w:ascii="Times New Roman" w:hAnsi="Times New Roman" w:cs="Times New Roman"/>
      <w:b/>
      <w:bCs/>
      <w:i/>
      <w:iCs/>
      <w:sz w:val="26"/>
      <w:szCs w:val="26"/>
      <w:u w:val="none"/>
      <w:lang w:val="en-US" w:eastAsia="en-US"/>
    </w:rPr>
  </w:style>
  <w:style w:type="character" w:customStyle="1" w:styleId="37">
    <w:name w:val="Основной текст (3) + Малые прописные"/>
    <w:uiPriority w:val="99"/>
    <w:rsid w:val="00F07C44"/>
    <w:rPr>
      <w:rFonts w:ascii="Times New Roman" w:hAnsi="Times New Roman" w:cs="Times New Roman"/>
      <w:b/>
      <w:bCs/>
      <w:i/>
      <w:iCs/>
      <w:smallCaps/>
      <w:sz w:val="26"/>
      <w:szCs w:val="26"/>
      <w:u w:val="none"/>
      <w:lang w:val="en-US" w:eastAsia="en-US"/>
    </w:rPr>
  </w:style>
  <w:style w:type="character" w:customStyle="1" w:styleId="Candara3">
    <w:name w:val="Основной текст + Candara3"/>
    <w:aliases w:val="14 pt4"/>
    <w:uiPriority w:val="99"/>
    <w:rsid w:val="00F07C44"/>
    <w:rPr>
      <w:rFonts w:ascii="Candara" w:hAnsi="Candara" w:cs="Candara"/>
      <w:strike/>
      <w:sz w:val="28"/>
      <w:szCs w:val="28"/>
      <w:u w:val="none"/>
      <w:lang w:val="en-US" w:eastAsia="en-US"/>
    </w:rPr>
  </w:style>
  <w:style w:type="character" w:customStyle="1" w:styleId="2pt3">
    <w:name w:val="Основной текст + Интервал 2 pt3"/>
    <w:uiPriority w:val="99"/>
    <w:rsid w:val="00F07C44"/>
    <w:rPr>
      <w:rFonts w:ascii="Times New Roman" w:hAnsi="Times New Roman" w:cs="Times New Roman"/>
      <w:spacing w:val="40"/>
      <w:sz w:val="26"/>
      <w:szCs w:val="26"/>
      <w:u w:val="single"/>
      <w:lang w:val="en-US" w:eastAsia="en-US"/>
    </w:rPr>
  </w:style>
  <w:style w:type="character" w:customStyle="1" w:styleId="2pt2">
    <w:name w:val="Основной текст + Интервал 2 pt2"/>
    <w:uiPriority w:val="99"/>
    <w:rsid w:val="00F07C44"/>
    <w:rPr>
      <w:rFonts w:ascii="Times New Roman" w:hAnsi="Times New Roman" w:cs="Times New Roman"/>
      <w:strike/>
      <w:spacing w:val="40"/>
      <w:sz w:val="26"/>
      <w:szCs w:val="26"/>
      <w:u w:val="single"/>
      <w:lang w:val="ru-RU" w:eastAsia="ru-RU"/>
    </w:rPr>
  </w:style>
  <w:style w:type="character" w:customStyle="1" w:styleId="64">
    <w:name w:val="Основной текст (6) + Курсив"/>
    <w:aliases w:val="Интервал 0 pt7"/>
    <w:uiPriority w:val="99"/>
    <w:rsid w:val="00F07C44"/>
    <w:rPr>
      <w:b/>
      <w:bCs/>
      <w:i/>
      <w:iCs/>
      <w:spacing w:val="-10"/>
      <w:sz w:val="16"/>
      <w:szCs w:val="16"/>
      <w:shd w:val="clear" w:color="auto" w:fill="FFFFFF"/>
    </w:rPr>
  </w:style>
  <w:style w:type="character" w:customStyle="1" w:styleId="613pt">
    <w:name w:val="Основной текст (6) + 13 pt"/>
    <w:uiPriority w:val="99"/>
    <w:rsid w:val="00F07C44"/>
    <w:rPr>
      <w:b/>
      <w:bCs/>
      <w:sz w:val="26"/>
      <w:szCs w:val="26"/>
      <w:shd w:val="clear" w:color="auto" w:fill="FFFFFF"/>
    </w:rPr>
  </w:style>
  <w:style w:type="character" w:customStyle="1" w:styleId="53">
    <w:name w:val="Основной текст + Курсив5"/>
    <w:uiPriority w:val="99"/>
    <w:rsid w:val="00F07C44"/>
    <w:rPr>
      <w:rFonts w:ascii="Times New Roman" w:hAnsi="Times New Roman" w:cs="Times New Roman"/>
      <w:i/>
      <w:iCs/>
      <w:sz w:val="26"/>
      <w:szCs w:val="26"/>
      <w:u w:val="none"/>
      <w:lang w:val="ru-RU" w:eastAsia="ru-RU"/>
    </w:rPr>
  </w:style>
  <w:style w:type="character" w:customStyle="1" w:styleId="311">
    <w:name w:val="Основной текст (3) + Не курсив1"/>
    <w:uiPriority w:val="99"/>
    <w:rsid w:val="00F07C44"/>
    <w:rPr>
      <w:rFonts w:ascii="Times New Roman" w:hAnsi="Times New Roman" w:cs="Times New Roman"/>
      <w:b/>
      <w:bCs/>
      <w:i/>
      <w:iCs/>
      <w:sz w:val="26"/>
      <w:szCs w:val="26"/>
      <w:u w:val="none"/>
      <w:lang w:val="en-US" w:eastAsia="en-US"/>
    </w:rPr>
  </w:style>
  <w:style w:type="character" w:customStyle="1" w:styleId="2b">
    <w:name w:val="Основной текст + Малые прописные2"/>
    <w:aliases w:val="Интервал 10 pt"/>
    <w:uiPriority w:val="99"/>
    <w:rsid w:val="00F07C44"/>
    <w:rPr>
      <w:rFonts w:ascii="Times New Roman" w:hAnsi="Times New Roman" w:cs="Times New Roman"/>
      <w:smallCaps/>
      <w:spacing w:val="200"/>
      <w:sz w:val="26"/>
      <w:szCs w:val="26"/>
      <w:u w:val="none"/>
      <w:lang w:val="ru-RU" w:eastAsia="ru-RU"/>
    </w:rPr>
  </w:style>
  <w:style w:type="character" w:customStyle="1" w:styleId="10pt0">
    <w:name w:val="Основной текст + Интервал 10 pt"/>
    <w:uiPriority w:val="99"/>
    <w:rsid w:val="00F07C44"/>
    <w:rPr>
      <w:rFonts w:ascii="Times New Roman" w:hAnsi="Times New Roman" w:cs="Times New Roman"/>
      <w:spacing w:val="200"/>
      <w:sz w:val="26"/>
      <w:szCs w:val="26"/>
      <w:u w:val="none"/>
      <w:lang w:val="en-US" w:eastAsia="en-US"/>
    </w:rPr>
  </w:style>
  <w:style w:type="character" w:customStyle="1" w:styleId="9">
    <w:name w:val="Основной текст (9)_"/>
    <w:link w:val="90"/>
    <w:uiPriority w:val="99"/>
    <w:locked/>
    <w:rsid w:val="00F07C44"/>
    <w:rPr>
      <w:spacing w:val="-20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F07C44"/>
    <w:rPr>
      <w:i/>
      <w:iCs/>
      <w:spacing w:val="-20"/>
      <w:shd w:val="clear" w:color="auto" w:fill="FFFFFF"/>
    </w:rPr>
  </w:style>
  <w:style w:type="character" w:customStyle="1" w:styleId="12pt5">
    <w:name w:val="Основной текст + 12 pt5"/>
    <w:uiPriority w:val="99"/>
    <w:rsid w:val="00F07C44"/>
    <w:rPr>
      <w:rFonts w:ascii="Times New Roman" w:hAnsi="Times New Roman" w:cs="Times New Roman"/>
      <w:sz w:val="24"/>
      <w:szCs w:val="24"/>
      <w:u w:val="none"/>
      <w:lang w:val="ru-RU" w:eastAsia="ru-RU"/>
    </w:rPr>
  </w:style>
  <w:style w:type="character" w:customStyle="1" w:styleId="12pt4">
    <w:name w:val="Основной текст + 12 pt4"/>
    <w:uiPriority w:val="99"/>
    <w:rsid w:val="00F07C44"/>
    <w:rPr>
      <w:rFonts w:ascii="Times New Roman" w:hAnsi="Times New Roman" w:cs="Times New Roman"/>
      <w:sz w:val="24"/>
      <w:szCs w:val="24"/>
      <w:u w:val="single"/>
      <w:lang w:val="ru-RU" w:eastAsia="ru-RU"/>
    </w:rPr>
  </w:style>
  <w:style w:type="character" w:customStyle="1" w:styleId="12pt3">
    <w:name w:val="Основной текст + 12 pt3"/>
    <w:uiPriority w:val="99"/>
    <w:rsid w:val="00F07C44"/>
    <w:rPr>
      <w:rFonts w:ascii="Times New Roman" w:hAnsi="Times New Roman" w:cs="Times New Roman"/>
      <w:strike/>
      <w:sz w:val="24"/>
      <w:szCs w:val="24"/>
      <w:u w:val="single"/>
      <w:lang w:val="ru-RU" w:eastAsia="ru-RU"/>
    </w:rPr>
  </w:style>
  <w:style w:type="character" w:customStyle="1" w:styleId="8pt">
    <w:name w:val="Основной текст + 8 pt"/>
    <w:uiPriority w:val="99"/>
    <w:rsid w:val="00F07C44"/>
    <w:rPr>
      <w:rFonts w:ascii="Times New Roman" w:hAnsi="Times New Roman" w:cs="Times New Roman"/>
      <w:sz w:val="16"/>
      <w:szCs w:val="16"/>
      <w:u w:val="none"/>
      <w:lang w:val="ru-RU" w:eastAsia="ru-RU"/>
    </w:rPr>
  </w:style>
  <w:style w:type="character" w:customStyle="1" w:styleId="38">
    <w:name w:val="Подпись к картинке (3)_"/>
    <w:link w:val="39"/>
    <w:uiPriority w:val="99"/>
    <w:locked/>
    <w:rsid w:val="00F07C44"/>
    <w:rPr>
      <w:i/>
      <w:iCs/>
      <w:sz w:val="26"/>
      <w:szCs w:val="26"/>
      <w:shd w:val="clear" w:color="auto" w:fill="FFFFFF"/>
      <w:lang w:val="en-US"/>
    </w:rPr>
  </w:style>
  <w:style w:type="character" w:customStyle="1" w:styleId="110">
    <w:name w:val="Основной текст (11)_"/>
    <w:link w:val="111"/>
    <w:uiPriority w:val="99"/>
    <w:locked/>
    <w:rsid w:val="00F07C44"/>
    <w:rPr>
      <w:i/>
      <w:iCs/>
      <w:shd w:val="clear" w:color="auto" w:fill="FFFFFF"/>
    </w:rPr>
  </w:style>
  <w:style w:type="character" w:customStyle="1" w:styleId="11-1pt">
    <w:name w:val="Основной текст (11) + Интервал -1 pt"/>
    <w:uiPriority w:val="99"/>
    <w:rsid w:val="00F07C44"/>
    <w:rPr>
      <w:i/>
      <w:iCs/>
      <w:spacing w:val="-20"/>
      <w:shd w:val="clear" w:color="auto" w:fill="FFFFFF"/>
    </w:rPr>
  </w:style>
  <w:style w:type="character" w:customStyle="1" w:styleId="120">
    <w:name w:val="Основной текст (12)_"/>
    <w:link w:val="121"/>
    <w:uiPriority w:val="99"/>
    <w:locked/>
    <w:rsid w:val="00F07C44"/>
    <w:rPr>
      <w:shd w:val="clear" w:color="auto" w:fill="FFFFFF"/>
      <w:lang w:val="en-US"/>
    </w:rPr>
  </w:style>
  <w:style w:type="character" w:customStyle="1" w:styleId="130">
    <w:name w:val="Основной текст (13)_"/>
    <w:link w:val="131"/>
    <w:uiPriority w:val="99"/>
    <w:locked/>
    <w:rsid w:val="00F07C44"/>
    <w:rPr>
      <w:sz w:val="26"/>
      <w:szCs w:val="26"/>
      <w:shd w:val="clear" w:color="auto" w:fill="FFFFFF"/>
    </w:rPr>
  </w:style>
  <w:style w:type="character" w:customStyle="1" w:styleId="132">
    <w:name w:val="Основной текст (13)"/>
    <w:uiPriority w:val="99"/>
    <w:rsid w:val="00F07C44"/>
    <w:rPr>
      <w:sz w:val="26"/>
      <w:szCs w:val="26"/>
      <w:u w:val="single"/>
      <w:shd w:val="clear" w:color="auto" w:fill="FFFFFF"/>
    </w:rPr>
  </w:style>
  <w:style w:type="character" w:customStyle="1" w:styleId="1320">
    <w:name w:val="Основной текст (13)2"/>
    <w:uiPriority w:val="99"/>
    <w:rsid w:val="00F07C44"/>
    <w:rPr>
      <w:strike/>
      <w:sz w:val="26"/>
      <w:szCs w:val="26"/>
      <w:shd w:val="clear" w:color="auto" w:fill="FFFFFF"/>
    </w:rPr>
  </w:style>
  <w:style w:type="character" w:customStyle="1" w:styleId="430">
    <w:name w:val="Основной текст (4)3"/>
    <w:uiPriority w:val="99"/>
    <w:rsid w:val="00F07C44"/>
    <w:rPr>
      <w:b/>
      <w:bCs/>
      <w:strike/>
      <w:sz w:val="26"/>
      <w:szCs w:val="26"/>
      <w:shd w:val="clear" w:color="auto" w:fill="FFFFFF"/>
    </w:rPr>
  </w:style>
  <w:style w:type="character" w:customStyle="1" w:styleId="420">
    <w:name w:val="Основной текст (4)2"/>
    <w:uiPriority w:val="99"/>
    <w:rsid w:val="00F07C44"/>
    <w:rPr>
      <w:b/>
      <w:bCs/>
      <w:sz w:val="26"/>
      <w:szCs w:val="26"/>
      <w:u w:val="single"/>
      <w:shd w:val="clear" w:color="auto" w:fill="FFFFFF"/>
    </w:rPr>
  </w:style>
  <w:style w:type="character" w:customStyle="1" w:styleId="17">
    <w:name w:val="Основной текст + Малые прописные1"/>
    <w:uiPriority w:val="99"/>
    <w:rsid w:val="00F07C44"/>
    <w:rPr>
      <w:rFonts w:ascii="Times New Roman" w:hAnsi="Times New Roman" w:cs="Times New Roman"/>
      <w:smallCaps/>
      <w:sz w:val="26"/>
      <w:szCs w:val="26"/>
      <w:u w:val="none"/>
      <w:lang w:val="en-US" w:eastAsia="en-US"/>
    </w:rPr>
  </w:style>
  <w:style w:type="character" w:customStyle="1" w:styleId="10pt1">
    <w:name w:val="Основной текст + 10 pt1"/>
    <w:uiPriority w:val="99"/>
    <w:rsid w:val="00F07C44"/>
    <w:rPr>
      <w:rFonts w:ascii="Times New Roman" w:hAnsi="Times New Roman" w:cs="Times New Roman"/>
      <w:sz w:val="20"/>
      <w:szCs w:val="20"/>
      <w:u w:val="none"/>
      <w:lang w:val="ru-RU" w:eastAsia="ru-RU"/>
    </w:rPr>
  </w:style>
  <w:style w:type="character" w:customStyle="1" w:styleId="46">
    <w:name w:val="Подпись к картинке (4)_"/>
    <w:link w:val="47"/>
    <w:uiPriority w:val="99"/>
    <w:locked/>
    <w:rsid w:val="00F07C44"/>
    <w:rPr>
      <w:i/>
      <w:iCs/>
      <w:spacing w:val="-10"/>
      <w:sz w:val="42"/>
      <w:szCs w:val="42"/>
      <w:shd w:val="clear" w:color="auto" w:fill="FFFFFF"/>
      <w:lang w:val="en-US"/>
    </w:rPr>
  </w:style>
  <w:style w:type="character" w:customStyle="1" w:styleId="3a">
    <w:name w:val="Подпись к картинке (3) + Не курсив"/>
    <w:basedOn w:val="38"/>
    <w:uiPriority w:val="99"/>
    <w:rsid w:val="00F07C44"/>
  </w:style>
  <w:style w:type="character" w:customStyle="1" w:styleId="312">
    <w:name w:val="Подпись к картинке (3) + Не курсив1"/>
    <w:uiPriority w:val="99"/>
    <w:rsid w:val="00F07C44"/>
    <w:rPr>
      <w:i/>
      <w:iCs/>
      <w:sz w:val="26"/>
      <w:szCs w:val="26"/>
      <w:u w:val="single"/>
      <w:shd w:val="clear" w:color="auto" w:fill="FFFFFF"/>
      <w:lang w:val="en-US" w:eastAsia="en-US"/>
    </w:rPr>
  </w:style>
  <w:style w:type="character" w:customStyle="1" w:styleId="54">
    <w:name w:val="Основной текст (5) + Полужирный"/>
    <w:uiPriority w:val="99"/>
    <w:rsid w:val="00F07C44"/>
    <w:rPr>
      <w:b/>
      <w:bCs/>
      <w:i/>
      <w:iCs/>
      <w:spacing w:val="-10"/>
      <w:sz w:val="26"/>
      <w:szCs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42">
    <w:name w:val="Основной текст (14)"/>
    <w:uiPriority w:val="99"/>
    <w:rsid w:val="00F07C44"/>
    <w:rPr>
      <w:strike/>
      <w:spacing w:val="-10"/>
      <w:sz w:val="26"/>
      <w:szCs w:val="26"/>
      <w:shd w:val="clear" w:color="auto" w:fill="FFFFFF"/>
    </w:rPr>
  </w:style>
  <w:style w:type="character" w:customStyle="1" w:styleId="1420">
    <w:name w:val="Основной текст (14)2"/>
    <w:uiPriority w:val="99"/>
    <w:rsid w:val="00F07C44"/>
    <w:rPr>
      <w:spacing w:val="-10"/>
      <w:sz w:val="26"/>
      <w:szCs w:val="26"/>
      <w:u w:val="single"/>
      <w:shd w:val="clear" w:color="auto" w:fill="FFFFFF"/>
    </w:rPr>
  </w:style>
  <w:style w:type="character" w:customStyle="1" w:styleId="Candara0">
    <w:name w:val="Подпись к картинке + Candara"/>
    <w:aliases w:val="14 pt2"/>
    <w:uiPriority w:val="99"/>
    <w:rsid w:val="00F07C44"/>
    <w:rPr>
      <w:rFonts w:ascii="Candara" w:hAnsi="Candara" w:cs="Candara"/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52">
    <w:name w:val="Основной текст (15)"/>
    <w:uiPriority w:val="99"/>
    <w:rsid w:val="00F07C44"/>
    <w:rPr>
      <w:strike/>
      <w:spacing w:val="-10"/>
      <w:sz w:val="26"/>
      <w:szCs w:val="26"/>
      <w:shd w:val="clear" w:color="auto" w:fill="FFFFFF"/>
    </w:rPr>
  </w:style>
  <w:style w:type="character" w:customStyle="1" w:styleId="55">
    <w:name w:val="Подпись к картинке (5)_"/>
    <w:link w:val="56"/>
    <w:uiPriority w:val="99"/>
    <w:locked/>
    <w:rsid w:val="00F07C44"/>
    <w:rPr>
      <w:spacing w:val="-10"/>
      <w:sz w:val="26"/>
      <w:szCs w:val="26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F07C44"/>
    <w:rPr>
      <w:i/>
      <w:iCs/>
      <w:spacing w:val="-10"/>
      <w:sz w:val="42"/>
      <w:szCs w:val="42"/>
      <w:shd w:val="clear" w:color="auto" w:fill="FFFFFF"/>
      <w:lang w:val="en-US"/>
    </w:rPr>
  </w:style>
  <w:style w:type="character" w:customStyle="1" w:styleId="1613pt">
    <w:name w:val="Основной текст (16) + Интервал 13 pt"/>
    <w:uiPriority w:val="99"/>
    <w:rsid w:val="00F07C44"/>
    <w:rPr>
      <w:i/>
      <w:iCs/>
      <w:spacing w:val="270"/>
      <w:sz w:val="42"/>
      <w:szCs w:val="42"/>
      <w:shd w:val="clear" w:color="auto" w:fill="FFFFFF"/>
      <w:lang w:val="en-US" w:eastAsia="en-US"/>
    </w:rPr>
  </w:style>
  <w:style w:type="character" w:customStyle="1" w:styleId="18">
    <w:name w:val="Основной текст + Полужирный1"/>
    <w:uiPriority w:val="99"/>
    <w:rsid w:val="00F07C44"/>
    <w:rPr>
      <w:rFonts w:ascii="Times New Roman" w:hAnsi="Times New Roman" w:cs="Times New Roman"/>
      <w:b/>
      <w:bCs/>
      <w:sz w:val="26"/>
      <w:szCs w:val="26"/>
      <w:u w:val="none"/>
      <w:lang w:val="ru-RU" w:eastAsia="ru-RU"/>
    </w:rPr>
  </w:style>
  <w:style w:type="character" w:customStyle="1" w:styleId="222">
    <w:name w:val="Заголовок №2 (2)_"/>
    <w:link w:val="223"/>
    <w:uiPriority w:val="99"/>
    <w:locked/>
    <w:rsid w:val="00F07C44"/>
    <w:rPr>
      <w:b/>
      <w:bCs/>
      <w:sz w:val="26"/>
      <w:szCs w:val="26"/>
      <w:shd w:val="clear" w:color="auto" w:fill="FFFFFF"/>
    </w:rPr>
  </w:style>
  <w:style w:type="paragraph" w:customStyle="1" w:styleId="212">
    <w:name w:val="Подпись к картинке (2)1"/>
    <w:basedOn w:val="a"/>
    <w:link w:val="2a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b/>
      <w:bCs/>
      <w:sz w:val="26"/>
      <w:szCs w:val="26"/>
      <w:lang/>
    </w:rPr>
  </w:style>
  <w:style w:type="paragraph" w:customStyle="1" w:styleId="90">
    <w:name w:val="Основной текст (9)"/>
    <w:basedOn w:val="a"/>
    <w:link w:val="9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pacing w:val="-20"/>
      <w:sz w:val="20"/>
      <w:szCs w:val="20"/>
      <w:lang/>
    </w:rPr>
  </w:style>
  <w:style w:type="paragraph" w:customStyle="1" w:styleId="101">
    <w:name w:val="Основной текст (10)"/>
    <w:basedOn w:val="a"/>
    <w:link w:val="10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pacing w:val="-20"/>
      <w:sz w:val="20"/>
      <w:szCs w:val="20"/>
      <w:lang/>
    </w:rPr>
  </w:style>
  <w:style w:type="paragraph" w:customStyle="1" w:styleId="39">
    <w:name w:val="Подпись к картинке (3)"/>
    <w:basedOn w:val="a"/>
    <w:link w:val="38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i/>
      <w:iCs/>
      <w:sz w:val="26"/>
      <w:szCs w:val="26"/>
      <w:lang w:val="en-US"/>
    </w:rPr>
  </w:style>
  <w:style w:type="paragraph" w:customStyle="1" w:styleId="111">
    <w:name w:val="Основной текст (11)"/>
    <w:basedOn w:val="a"/>
    <w:link w:val="11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i/>
      <w:iCs/>
      <w:sz w:val="20"/>
      <w:szCs w:val="20"/>
      <w:lang/>
    </w:rPr>
  </w:style>
  <w:style w:type="paragraph" w:customStyle="1" w:styleId="121">
    <w:name w:val="Основной текст (12)"/>
    <w:basedOn w:val="a"/>
    <w:link w:val="12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both"/>
    </w:pPr>
    <w:rPr>
      <w:rFonts w:cs="Times New Roman"/>
      <w:sz w:val="20"/>
      <w:szCs w:val="20"/>
      <w:lang w:val="en-US"/>
    </w:rPr>
  </w:style>
  <w:style w:type="paragraph" w:customStyle="1" w:styleId="131">
    <w:name w:val="Основной текст (13)1"/>
    <w:basedOn w:val="a"/>
    <w:link w:val="130"/>
    <w:uiPriority w:val="99"/>
    <w:rsid w:val="00F07C44"/>
    <w:pPr>
      <w:widowControl w:val="0"/>
      <w:shd w:val="clear" w:color="auto" w:fill="FFFFFF"/>
      <w:spacing w:after="0" w:line="322" w:lineRule="exact"/>
      <w:ind w:firstLine="567"/>
      <w:jc w:val="both"/>
    </w:pPr>
    <w:rPr>
      <w:rFonts w:cs="Times New Roman"/>
      <w:sz w:val="26"/>
      <w:szCs w:val="26"/>
      <w:lang/>
    </w:rPr>
  </w:style>
  <w:style w:type="paragraph" w:customStyle="1" w:styleId="47">
    <w:name w:val="Подпись к картинке (4)"/>
    <w:basedOn w:val="a"/>
    <w:link w:val="46"/>
    <w:uiPriority w:val="99"/>
    <w:rsid w:val="00F07C44"/>
    <w:pPr>
      <w:widowControl w:val="0"/>
      <w:shd w:val="clear" w:color="auto" w:fill="FFFFFF"/>
      <w:spacing w:after="0" w:line="185" w:lineRule="exact"/>
      <w:ind w:firstLine="567"/>
      <w:jc w:val="both"/>
    </w:pPr>
    <w:rPr>
      <w:rFonts w:cs="Times New Roman"/>
      <w:i/>
      <w:iCs/>
      <w:spacing w:val="-10"/>
      <w:sz w:val="42"/>
      <w:szCs w:val="42"/>
      <w:lang w:val="en-US"/>
    </w:rPr>
  </w:style>
  <w:style w:type="paragraph" w:customStyle="1" w:styleId="141">
    <w:name w:val="Основной текст (14)1"/>
    <w:basedOn w:val="a"/>
    <w:link w:val="140"/>
    <w:uiPriority w:val="99"/>
    <w:rsid w:val="00F07C44"/>
    <w:pPr>
      <w:widowControl w:val="0"/>
      <w:shd w:val="clear" w:color="auto" w:fill="FFFFFF"/>
      <w:spacing w:after="0" w:line="319" w:lineRule="exac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151">
    <w:name w:val="Основной текст (15)1"/>
    <w:basedOn w:val="a"/>
    <w:link w:val="150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56">
    <w:name w:val="Подпись к картинке (5)"/>
    <w:basedOn w:val="a"/>
    <w:link w:val="55"/>
    <w:uiPriority w:val="99"/>
    <w:rsid w:val="00F07C44"/>
    <w:pPr>
      <w:widowControl w:val="0"/>
      <w:shd w:val="clear" w:color="auto" w:fill="FFFFFF"/>
      <w:spacing w:after="0" w:line="240" w:lineRule="atLeast"/>
      <w:ind w:firstLine="567"/>
      <w:jc w:val="right"/>
    </w:pPr>
    <w:rPr>
      <w:rFonts w:cs="Times New Roman"/>
      <w:spacing w:val="-10"/>
      <w:sz w:val="26"/>
      <w:szCs w:val="26"/>
      <w:lang/>
    </w:rPr>
  </w:style>
  <w:style w:type="paragraph" w:customStyle="1" w:styleId="161">
    <w:name w:val="Основной текст (16)"/>
    <w:basedOn w:val="a"/>
    <w:link w:val="160"/>
    <w:uiPriority w:val="99"/>
    <w:rsid w:val="00F07C44"/>
    <w:pPr>
      <w:widowControl w:val="0"/>
      <w:shd w:val="clear" w:color="auto" w:fill="FFFFFF"/>
      <w:spacing w:after="0" w:line="158" w:lineRule="exact"/>
      <w:ind w:firstLine="567"/>
      <w:jc w:val="both"/>
    </w:pPr>
    <w:rPr>
      <w:rFonts w:cs="Times New Roman"/>
      <w:i/>
      <w:iCs/>
      <w:spacing w:val="-10"/>
      <w:sz w:val="42"/>
      <w:szCs w:val="42"/>
      <w:lang w:val="en-US"/>
    </w:rPr>
  </w:style>
  <w:style w:type="paragraph" w:customStyle="1" w:styleId="223">
    <w:name w:val="Заголовок №2 (2)"/>
    <w:basedOn w:val="a"/>
    <w:link w:val="222"/>
    <w:uiPriority w:val="99"/>
    <w:rsid w:val="00F07C44"/>
    <w:pPr>
      <w:widowControl w:val="0"/>
      <w:shd w:val="clear" w:color="auto" w:fill="FFFFFF"/>
      <w:spacing w:after="0" w:line="319" w:lineRule="exact"/>
      <w:ind w:firstLine="580"/>
      <w:jc w:val="both"/>
      <w:outlineLvl w:val="1"/>
    </w:pPr>
    <w:rPr>
      <w:rFonts w:cs="Times New Roman"/>
      <w:b/>
      <w:bCs/>
      <w:sz w:val="26"/>
      <w:szCs w:val="26"/>
      <w:lang/>
    </w:rPr>
  </w:style>
  <w:style w:type="character" w:styleId="HTML">
    <w:name w:val="HTML Variable"/>
    <w:aliases w:val="!Ссылки в документе"/>
    <w:basedOn w:val="a0"/>
    <w:uiPriority w:val="99"/>
    <w:rsid w:val="00F07C44"/>
    <w:rPr>
      <w:rFonts w:ascii="Arial" w:hAnsi="Arial" w:cs="Arial"/>
      <w:color w:val="0000FF"/>
      <w:sz w:val="24"/>
      <w:szCs w:val="24"/>
      <w:u w:val="none"/>
    </w:rPr>
  </w:style>
  <w:style w:type="paragraph" w:styleId="af6">
    <w:name w:val="annotation text"/>
    <w:aliases w:val="!Равноширинный текст документа"/>
    <w:basedOn w:val="a"/>
    <w:link w:val="af7"/>
    <w:uiPriority w:val="99"/>
    <w:semiHidden/>
    <w:rsid w:val="00F07C44"/>
    <w:pPr>
      <w:spacing w:after="0" w:line="240" w:lineRule="auto"/>
      <w:ind w:firstLine="567"/>
      <w:jc w:val="both"/>
    </w:pPr>
    <w:rPr>
      <w:rFonts w:ascii="Courier" w:eastAsia="Times New Roman" w:hAnsi="Courier" w:cs="Courier"/>
      <w:lang w:eastAsia="ru-RU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6"/>
    <w:uiPriority w:val="99"/>
    <w:locked/>
    <w:rsid w:val="00F07C44"/>
    <w:rPr>
      <w:rFonts w:ascii="Courier" w:hAnsi="Courier" w:cs="Courier"/>
      <w:sz w:val="20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F07C4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12">
    <w:name w:val="Знак1 Знак Знак Знак1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f8">
    <w:name w:val="Balloon Text"/>
    <w:basedOn w:val="a"/>
    <w:link w:val="af9"/>
    <w:uiPriority w:val="99"/>
    <w:semiHidden/>
    <w:rsid w:val="00F07C4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locked/>
    <w:rsid w:val="00F07C44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F07C4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F07C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F07C4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fa">
    <w:name w:val="FollowedHyperlink"/>
    <w:basedOn w:val="a0"/>
    <w:uiPriority w:val="99"/>
    <w:rsid w:val="00F07C44"/>
    <w:rPr>
      <w:color w:val="800080"/>
      <w:u w:val="single"/>
    </w:rPr>
  </w:style>
  <w:style w:type="paragraph" w:styleId="afb">
    <w:name w:val="Normal (Web)"/>
    <w:basedOn w:val="a"/>
    <w:uiPriority w:val="99"/>
    <w:rsid w:val="00F0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Title"/>
    <w:basedOn w:val="a"/>
    <w:next w:val="a"/>
    <w:link w:val="afd"/>
    <w:uiPriority w:val="99"/>
    <w:qFormat/>
    <w:rsid w:val="00F07C44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uiPriority w:val="99"/>
    <w:locked/>
    <w:rsid w:val="00F07C44"/>
    <w:rPr>
      <w:rFonts w:ascii="Cambria" w:hAnsi="Cambria" w:cs="Cambria"/>
      <w:b/>
      <w:bCs/>
      <w:kern w:val="28"/>
      <w:sz w:val="32"/>
      <w:szCs w:val="32"/>
    </w:rPr>
  </w:style>
  <w:style w:type="paragraph" w:styleId="afe">
    <w:name w:val="Body Text Indent"/>
    <w:basedOn w:val="a"/>
    <w:link w:val="aff"/>
    <w:uiPriority w:val="99"/>
    <w:rsid w:val="00F07C44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ff">
    <w:name w:val="Основной текст с отступом Знак"/>
    <w:basedOn w:val="a0"/>
    <w:link w:val="afe"/>
    <w:uiPriority w:val="99"/>
    <w:locked/>
    <w:rsid w:val="00F07C44"/>
    <w:rPr>
      <w:rFonts w:ascii="Times New Roman" w:hAnsi="Times New Roman" w:cs="Times New Roman"/>
      <w:i/>
      <w:iCs/>
      <w:sz w:val="20"/>
      <w:szCs w:val="20"/>
      <w:lang w:eastAsia="ru-RU"/>
    </w:rPr>
  </w:style>
  <w:style w:type="paragraph" w:customStyle="1" w:styleId="1110">
    <w:name w:val="Знак1 Знак Знак Знак11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uiPriority w:val="99"/>
    <w:rsid w:val="00F07C4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9">
    <w:name w:val="Знак1"/>
    <w:basedOn w:val="a"/>
    <w:uiPriority w:val="99"/>
    <w:rsid w:val="00F07C44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F07C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0">
    <w:name w:val="Знак Знак Знак Знак Знак Знак Знак Знак Знак Знак"/>
    <w:basedOn w:val="a"/>
    <w:uiPriority w:val="99"/>
    <w:rsid w:val="00F07C44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ff1">
    <w:name w:val="Обычный.Название подразделения"/>
    <w:uiPriority w:val="99"/>
    <w:rsid w:val="00F07C44"/>
    <w:pPr>
      <w:suppressAutoHyphens/>
    </w:pPr>
    <w:rPr>
      <w:rFonts w:ascii="SchoolBook" w:eastAsia="SchoolBook" w:cs="SchoolBook"/>
      <w:sz w:val="28"/>
      <w:szCs w:val="28"/>
      <w:lang w:eastAsia="ar-SA"/>
    </w:rPr>
  </w:style>
  <w:style w:type="paragraph" w:customStyle="1" w:styleId="1a">
    <w:name w:val="Текст1"/>
    <w:basedOn w:val="a"/>
    <w:uiPriority w:val="99"/>
    <w:rsid w:val="00F07C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text1">
    <w:name w:val="text1"/>
    <w:uiPriority w:val="99"/>
    <w:rsid w:val="00F07C44"/>
    <w:rPr>
      <w:rFonts w:ascii="Arial" w:hAnsi="Arial" w:cs="Arial"/>
      <w:sz w:val="18"/>
      <w:szCs w:val="18"/>
    </w:rPr>
  </w:style>
  <w:style w:type="paragraph" w:customStyle="1" w:styleId="Application">
    <w:name w:val="Application!Приложение"/>
    <w:uiPriority w:val="99"/>
    <w:rsid w:val="00F07C44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F07C44"/>
    <w:rPr>
      <w:rFonts w:ascii="Arial" w:eastAsia="Times New Roman" w:hAnsi="Arial" w:cs="Arial"/>
      <w:kern w:val="28"/>
      <w:sz w:val="24"/>
      <w:szCs w:val="24"/>
    </w:rPr>
  </w:style>
  <w:style w:type="paragraph" w:customStyle="1" w:styleId="Table0">
    <w:name w:val="Table!"/>
    <w:next w:val="Table"/>
    <w:uiPriority w:val="99"/>
    <w:rsid w:val="00F07C44"/>
    <w:pPr>
      <w:jc w:val="center"/>
    </w:pPr>
    <w:rPr>
      <w:rFonts w:ascii="Arial" w:eastAsia="Times New Roman" w:hAnsi="Arial" w:cs="Arial"/>
      <w:b/>
      <w:bCs/>
      <w:kern w:val="28"/>
      <w:sz w:val="24"/>
      <w:szCs w:val="24"/>
    </w:rPr>
  </w:style>
  <w:style w:type="paragraph" w:customStyle="1" w:styleId="NumberAndDate">
    <w:name w:val="NumberAndDate"/>
    <w:aliases w:val="!Дата и Номер"/>
    <w:uiPriority w:val="99"/>
    <w:rsid w:val="00F07C44"/>
    <w:pPr>
      <w:jc w:val="center"/>
    </w:pPr>
    <w:rPr>
      <w:rFonts w:ascii="Arial" w:eastAsia="Times New Roman" w:hAnsi="Arial" w:cs="Arial"/>
      <w:kern w:val="28"/>
      <w:sz w:val="24"/>
      <w:szCs w:val="24"/>
    </w:rPr>
  </w:style>
  <w:style w:type="paragraph" w:customStyle="1" w:styleId="Institution">
    <w:name w:val="Institution!Орган принятия"/>
    <w:basedOn w:val="NumberAndDate"/>
    <w:next w:val="a"/>
    <w:uiPriority w:val="99"/>
    <w:rsid w:val="00F07C4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13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Гречихин Роман Алексеевич</dc:creator>
  <cp:keywords/>
  <dc:description/>
  <cp:lastModifiedBy>plan2</cp:lastModifiedBy>
  <cp:revision>32</cp:revision>
  <cp:lastPrinted>2024-05-14T13:23:00Z</cp:lastPrinted>
  <dcterms:created xsi:type="dcterms:W3CDTF">2021-11-22T11:09:00Z</dcterms:created>
  <dcterms:modified xsi:type="dcterms:W3CDTF">2024-05-31T06:41:00Z</dcterms:modified>
</cp:coreProperties>
</file>